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954" w:rsidRPr="00A35954" w:rsidRDefault="00A35954" w:rsidP="00241548">
      <w:pPr>
        <w:rPr>
          <w:sz w:val="24"/>
          <w:szCs w:val="24"/>
          <w:u w:val="single"/>
        </w:rPr>
      </w:pPr>
      <w:r w:rsidRPr="00A35954">
        <w:rPr>
          <w:sz w:val="24"/>
          <w:szCs w:val="24"/>
          <w:u w:val="single"/>
        </w:rPr>
        <w:t>Aanvullende informatie levering Bodemhoogtegegevens</w:t>
      </w:r>
    </w:p>
    <w:p w:rsidR="00A35954" w:rsidRDefault="00A35954" w:rsidP="00241548"/>
    <w:p w:rsidR="00A35954" w:rsidRDefault="00A35954" w:rsidP="00241548"/>
    <w:p w:rsidR="00241548" w:rsidRDefault="00A35954" w:rsidP="00241548">
      <w:r>
        <w:t xml:space="preserve">Dit document is een bijlage bij de </w:t>
      </w:r>
      <w:r w:rsidR="009A3D27">
        <w:t>b</w:t>
      </w:r>
      <w:r>
        <w:t>odemhoogte</w:t>
      </w:r>
      <w:r w:rsidR="00405706">
        <w:t xml:space="preserve"> </w:t>
      </w:r>
      <w:r>
        <w:t>gegevens die u zojuist heeft ontvangen.</w:t>
      </w:r>
    </w:p>
    <w:p w:rsidR="00A35954" w:rsidRDefault="00A35954" w:rsidP="00241548"/>
    <w:p w:rsidR="002E19AD" w:rsidRDefault="00A35954" w:rsidP="00241548">
      <w:r>
        <w:t>De gegevens zijn afkomstig uit</w:t>
      </w:r>
      <w:r w:rsidR="00A65228">
        <w:t xml:space="preserve"> de RWS</w:t>
      </w:r>
      <w:r>
        <w:t xml:space="preserve"> </w:t>
      </w:r>
      <w:r w:rsidR="002E19AD">
        <w:t>bathymetry</w:t>
      </w:r>
      <w:r w:rsidR="00E145BE">
        <w:t>-</w:t>
      </w:r>
      <w:r>
        <w:t>database en worden</w:t>
      </w:r>
      <w:r w:rsidR="00FD29D2">
        <w:t xml:space="preserve"> </w:t>
      </w:r>
      <w:r w:rsidR="002E19AD">
        <w:t>‘</w:t>
      </w:r>
      <w:r w:rsidR="00FD29D2">
        <w:t>as-is</w:t>
      </w:r>
      <w:r w:rsidR="002E19AD">
        <w:t>’</w:t>
      </w:r>
      <w:r w:rsidR="00405706">
        <w:t xml:space="preserve">, </w:t>
      </w:r>
      <w:r>
        <w:t xml:space="preserve">in </w:t>
      </w:r>
      <w:r w:rsidR="00405706">
        <w:t>het standaard formaat geleverd zoals in dit document beschreven.</w:t>
      </w:r>
      <w:r w:rsidR="00153C5D">
        <w:t xml:space="preserve"> Wanneer de aangevraagde data voor de betreffende periode niet compleet is, is de</w:t>
      </w:r>
      <w:r w:rsidR="00FA563E">
        <w:t>ze niet aanwezig in de database en kan op dit moment niet worden geleverd.</w:t>
      </w:r>
      <w:r w:rsidR="002E19AD">
        <w:br/>
      </w:r>
    </w:p>
    <w:p w:rsidR="002E19AD" w:rsidRDefault="002E19AD" w:rsidP="002E19AD">
      <w:pPr>
        <w:rPr>
          <w:b/>
          <w:bCs/>
          <w:color w:val="000000"/>
        </w:rPr>
      </w:pPr>
      <w:r>
        <w:t>Indien</w:t>
      </w:r>
      <w:r w:rsidR="00551D81">
        <w:t xml:space="preserve"> een visuele presentatie of </w:t>
      </w:r>
      <w:r>
        <w:t xml:space="preserve"> bewerking van de</w:t>
      </w:r>
      <w:r w:rsidR="00D2132A">
        <w:t xml:space="preserve"> data wenselijk is het volgende;</w:t>
      </w:r>
      <w:r>
        <w:br/>
      </w:r>
      <w:r>
        <w:br/>
      </w:r>
      <w:r w:rsidR="00D2132A">
        <w:t xml:space="preserve">- </w:t>
      </w:r>
      <w:r>
        <w:t>Als RWS’er kunt u een beroep doen op de afdeling GGA.</w:t>
      </w:r>
      <w:r w:rsidR="00D2132A">
        <w:br/>
      </w:r>
      <w:r w:rsidR="00D2132A">
        <w:rPr>
          <w:b/>
          <w:bCs/>
          <w:color w:val="000000"/>
        </w:rPr>
        <w:t xml:space="preserve">   </w:t>
      </w:r>
      <w:hyperlink r:id="rId8" w:history="1">
        <w:r>
          <w:rPr>
            <w:rStyle w:val="Hyperlink"/>
            <w:b/>
            <w:bCs/>
          </w:rPr>
          <w:t>http://corporate.intranet.rws.nl/Kennis_en_Expertise/GeoInformatie/Organisatie/</w:t>
        </w:r>
      </w:hyperlink>
    </w:p>
    <w:p w:rsidR="002E19AD" w:rsidRDefault="002E19AD" w:rsidP="002E19AD">
      <w:pPr>
        <w:rPr>
          <w:b/>
          <w:bCs/>
          <w:color w:val="000000"/>
        </w:rPr>
      </w:pPr>
    </w:p>
    <w:p w:rsidR="002E19AD" w:rsidRDefault="00D2132A" w:rsidP="002E19AD">
      <w:pPr>
        <w:rPr>
          <w:bCs/>
          <w:color w:val="000000"/>
        </w:rPr>
      </w:pPr>
      <w:r>
        <w:rPr>
          <w:bCs/>
          <w:color w:val="000000"/>
        </w:rPr>
        <w:t xml:space="preserve">- </w:t>
      </w:r>
      <w:r w:rsidR="002E19AD">
        <w:rPr>
          <w:bCs/>
          <w:color w:val="000000"/>
        </w:rPr>
        <w:t xml:space="preserve">Als particulier </w:t>
      </w:r>
      <w:r>
        <w:rPr>
          <w:bCs/>
          <w:color w:val="000000"/>
        </w:rPr>
        <w:t>dient u hier zelf zorg voor te dragen.</w:t>
      </w:r>
      <w:r w:rsidR="000A6529">
        <w:rPr>
          <w:bCs/>
          <w:color w:val="000000"/>
        </w:rPr>
        <w:t xml:space="preserve"> In het kader van  </w:t>
      </w:r>
      <w:r w:rsidR="000A6529">
        <w:rPr>
          <w:bCs/>
          <w:color w:val="000000"/>
        </w:rPr>
        <w:br/>
        <w:t xml:space="preserve">  een RWS project zou u </w:t>
      </w:r>
      <w:r w:rsidR="00AB4850">
        <w:rPr>
          <w:bCs/>
          <w:color w:val="000000"/>
        </w:rPr>
        <w:t xml:space="preserve">als particulier </w:t>
      </w:r>
      <w:r w:rsidR="000A6529">
        <w:rPr>
          <w:bCs/>
          <w:color w:val="000000"/>
        </w:rPr>
        <w:t xml:space="preserve">mogelijk een beroep kunnen doen op uw RWS </w:t>
      </w:r>
      <w:r w:rsidR="00AB4850">
        <w:rPr>
          <w:bCs/>
          <w:color w:val="000000"/>
        </w:rPr>
        <w:br/>
        <w:t xml:space="preserve">  </w:t>
      </w:r>
      <w:r w:rsidR="000A6529">
        <w:rPr>
          <w:bCs/>
          <w:color w:val="000000"/>
        </w:rPr>
        <w:t>contactpersoon.</w:t>
      </w:r>
    </w:p>
    <w:p w:rsidR="00D2132A" w:rsidRDefault="00D2132A" w:rsidP="002E19AD">
      <w:pPr>
        <w:rPr>
          <w:bCs/>
          <w:color w:val="000000"/>
        </w:rPr>
      </w:pPr>
    </w:p>
    <w:p w:rsidR="00D2132A" w:rsidRPr="00D2132A" w:rsidRDefault="00D2132A" w:rsidP="002E19AD">
      <w:pPr>
        <w:rPr>
          <w:b/>
          <w:bCs/>
          <w:color w:val="000000"/>
        </w:rPr>
      </w:pPr>
      <w:r w:rsidRPr="00D2132A">
        <w:rPr>
          <w:b/>
          <w:bCs/>
          <w:color w:val="000000"/>
        </w:rPr>
        <w:t>Data beschrijving.</w:t>
      </w:r>
    </w:p>
    <w:p w:rsidR="002E19AD" w:rsidRDefault="002E19AD" w:rsidP="002E19AD">
      <w:pPr>
        <w:rPr>
          <w:b/>
          <w:bCs/>
          <w:color w:val="000000"/>
        </w:rPr>
      </w:pPr>
    </w:p>
    <w:p w:rsidR="00A35954" w:rsidRDefault="00A35954" w:rsidP="00241548">
      <w:r>
        <w:t xml:space="preserve">Per survey/set data, bestaat de levering uit twee bestanden, een .ascii bestand en een bijbehorend .xml </w:t>
      </w:r>
      <w:r w:rsidR="00D2132A">
        <w:t xml:space="preserve">metadata </w:t>
      </w:r>
      <w:r>
        <w:t>bestand.</w:t>
      </w:r>
    </w:p>
    <w:p w:rsidR="00A35954" w:rsidRDefault="00A35954" w:rsidP="00241548"/>
    <w:p w:rsidR="00A35954" w:rsidRPr="00A35954" w:rsidRDefault="00A35954" w:rsidP="00241548">
      <w:pPr>
        <w:rPr>
          <w:sz w:val="22"/>
          <w:szCs w:val="22"/>
          <w:u w:val="single"/>
        </w:rPr>
      </w:pPr>
      <w:r w:rsidRPr="00A35954">
        <w:rPr>
          <w:sz w:val="22"/>
          <w:szCs w:val="22"/>
          <w:u w:val="single"/>
        </w:rPr>
        <w:t>ascii-bestand</w:t>
      </w:r>
    </w:p>
    <w:p w:rsidR="00A35954" w:rsidRDefault="00A35954" w:rsidP="00241548"/>
    <w:p w:rsidR="00A35954" w:rsidRDefault="00A35954" w:rsidP="00241548">
      <w:r>
        <w:t>Het ascii-bestand  bevat 3 kolommen bestaande uit Easting, Northing en Hoogte. Hierbij levert de laatste kolom dus de daadwerkelijke hoogtegegevens</w:t>
      </w:r>
      <w:r w:rsidR="002529D2">
        <w:t xml:space="preserve"> (z)</w:t>
      </w:r>
      <w:r>
        <w:t xml:space="preserve">. </w:t>
      </w:r>
    </w:p>
    <w:p w:rsidR="00A35954" w:rsidRDefault="00A35954" w:rsidP="00241548"/>
    <w:p w:rsidR="00A35954" w:rsidRDefault="00A35954" w:rsidP="00A35954">
      <w:r>
        <w:t xml:space="preserve">Easting </w:t>
      </w:r>
      <w:r w:rsidR="003D40F2">
        <w:t xml:space="preserve">       </w:t>
      </w:r>
      <w:r>
        <w:t xml:space="preserve">Northing </w:t>
      </w:r>
      <w:r w:rsidR="003D40F2">
        <w:t xml:space="preserve">       </w:t>
      </w:r>
      <w:r>
        <w:t>Hoogte</w:t>
      </w:r>
    </w:p>
    <w:p w:rsidR="00A35954" w:rsidRDefault="00A35954" w:rsidP="00A35954">
      <w:r>
        <w:t>561065.309 5691630.321 10.736</w:t>
      </w:r>
    </w:p>
    <w:p w:rsidR="00A35954" w:rsidRDefault="00A35954" w:rsidP="00A35954">
      <w:r>
        <w:t>561065.585 5691630.123 10.766</w:t>
      </w:r>
    </w:p>
    <w:p w:rsidR="00A35954" w:rsidRDefault="00A35954" w:rsidP="00A35954">
      <w:r>
        <w:t>561066.868 5691630.458 10.639</w:t>
      </w:r>
    </w:p>
    <w:p w:rsidR="00A35954" w:rsidRDefault="00A35954" w:rsidP="00241548"/>
    <w:p w:rsidR="00417C8D" w:rsidRDefault="00417C8D" w:rsidP="00241548">
      <w:r>
        <w:t>Het ascii-bestand is</w:t>
      </w:r>
      <w:r w:rsidR="009F7C62">
        <w:t xml:space="preserve"> naast het gebruik in specifieke (gis)applicaties ook te openen in programma’s als kladblok, wordpad en excel.</w:t>
      </w:r>
    </w:p>
    <w:p w:rsidR="007E2518" w:rsidRDefault="007E2518" w:rsidP="00241548"/>
    <w:p w:rsidR="007E2518" w:rsidRPr="007E2518" w:rsidRDefault="007E2518" w:rsidP="00241548">
      <w:pPr>
        <w:rPr>
          <w:sz w:val="22"/>
          <w:szCs w:val="22"/>
          <w:u w:val="single"/>
        </w:rPr>
      </w:pPr>
      <w:r w:rsidRPr="007E2518">
        <w:rPr>
          <w:sz w:val="22"/>
          <w:szCs w:val="22"/>
          <w:u w:val="single"/>
        </w:rPr>
        <w:t>Excel bestand</w:t>
      </w:r>
    </w:p>
    <w:p w:rsidR="007E2518" w:rsidRDefault="007E2518" w:rsidP="00241548">
      <w:r>
        <w:t>Het Excel bestand bevat een aantal kolommen. Hieronder ziet u de betekenis van deze kolommen.</w:t>
      </w:r>
    </w:p>
    <w:p w:rsidR="007E2518" w:rsidRDefault="007E2518" w:rsidP="007E2518"/>
    <w:p w:rsidR="007E2518" w:rsidRDefault="007E2518" w:rsidP="007E2518">
      <w:r>
        <w:t>Kolom A = Feature ID</w:t>
      </w:r>
      <w:r>
        <w:t xml:space="preserve"> (</w:t>
      </w:r>
      <w:r>
        <w:t xml:space="preserve">het nummer waaronder </w:t>
      </w:r>
      <w:r>
        <w:t>de dataset in de database staat)</w:t>
      </w:r>
    </w:p>
    <w:p w:rsidR="007E2518" w:rsidRDefault="007E2518" w:rsidP="007E2518">
      <w:r>
        <w:t>Kolom B = Acronym</w:t>
      </w:r>
      <w:r>
        <w:t xml:space="preserve"> (K</w:t>
      </w:r>
      <w:r>
        <w:t xml:space="preserve">orte beschrijving van de dataset, surface </w:t>
      </w:r>
      <w:r>
        <w:t xml:space="preserve">staat </w:t>
      </w:r>
      <w:r>
        <w:t>voor bod</w:t>
      </w:r>
      <w:r>
        <w:t>emligging</w:t>
      </w:r>
      <w:r>
        <w:t>)</w:t>
      </w:r>
    </w:p>
    <w:p w:rsidR="007E2518" w:rsidRDefault="007E2518" w:rsidP="007E2518">
      <w:r>
        <w:t xml:space="preserve">Kolom C = Naam van de dataset         </w:t>
      </w:r>
    </w:p>
    <w:p w:rsidR="007E2518" w:rsidRDefault="007E2518" w:rsidP="007E2518">
      <w:r>
        <w:t xml:space="preserve">Kolom D = Einddatum </w:t>
      </w:r>
      <w:r>
        <w:t xml:space="preserve">van de metingen          </w:t>
      </w:r>
    </w:p>
    <w:p w:rsidR="007E2518" w:rsidRDefault="007E2518" w:rsidP="007E2518">
      <w:r>
        <w:t xml:space="preserve">Kolom E = Startdatum </w:t>
      </w:r>
      <w:r>
        <w:t xml:space="preserve">van de metingen          </w:t>
      </w:r>
    </w:p>
    <w:p w:rsidR="007E2518" w:rsidRDefault="007E2518" w:rsidP="007E2518">
      <w:r>
        <w:t>Kolom F = Naam van het gebied</w:t>
      </w:r>
    </w:p>
    <w:p w:rsidR="007E2518" w:rsidRDefault="007E2518" w:rsidP="007E2518">
      <w:r>
        <w:t xml:space="preserve">Kolom G = Datum laatste wijziging, </w:t>
      </w:r>
      <w:r w:rsidR="00D92E44">
        <w:t>is meestal de invoerdatum in onze applicatie</w:t>
      </w:r>
    </w:p>
    <w:p w:rsidR="007E2518" w:rsidRDefault="007E2518" w:rsidP="007E2518">
      <w:r>
        <w:t xml:space="preserve">Kolom H = </w:t>
      </w:r>
      <w:r w:rsidR="00D92E44">
        <w:t>C</w:t>
      </w:r>
      <w:r>
        <w:t>ategory of bathymetric surface</w:t>
      </w:r>
      <w:r w:rsidR="00D92E44">
        <w:t xml:space="preserve"> (</w:t>
      </w:r>
      <w:r>
        <w:t>type bathymetrische data</w:t>
      </w:r>
      <w:r w:rsidR="00D92E44">
        <w:t>)</w:t>
      </w:r>
      <w:r>
        <w:t>, staat nu altijd op standard. Dit kan mogelijk in de toekomst wijzigen</w:t>
      </w:r>
    </w:p>
    <w:p w:rsidR="007E2518" w:rsidRDefault="007E2518" w:rsidP="007E2518">
      <w:r>
        <w:t xml:space="preserve">Kolom I = Het format   </w:t>
      </w:r>
      <w:bookmarkStart w:id="0" w:name="_GoBack"/>
      <w:bookmarkEnd w:id="0"/>
    </w:p>
    <w:p w:rsidR="00417C8D" w:rsidRDefault="00417C8D" w:rsidP="00241548"/>
    <w:p w:rsidR="00417C8D" w:rsidRDefault="00417C8D" w:rsidP="00241548">
      <w:r>
        <w:rPr>
          <w:sz w:val="22"/>
          <w:szCs w:val="22"/>
          <w:u w:val="single"/>
        </w:rPr>
        <w:t>x</w:t>
      </w:r>
      <w:r w:rsidRPr="00417C8D">
        <w:rPr>
          <w:sz w:val="22"/>
          <w:szCs w:val="22"/>
          <w:u w:val="single"/>
        </w:rPr>
        <w:t>ml-bestand</w:t>
      </w:r>
    </w:p>
    <w:p w:rsidR="00646658" w:rsidRDefault="00646658" w:rsidP="00241548"/>
    <w:p w:rsidR="00646658" w:rsidRDefault="00646658" w:rsidP="00241548">
      <w:r>
        <w:t>Het xml-bestand bevat de bijbehorende metagegevens</w:t>
      </w:r>
      <w:r w:rsidR="00980092">
        <w:t xml:space="preserve"> van de survey.</w:t>
      </w:r>
      <w:r w:rsidR="00FD29D2">
        <w:t xml:space="preserve"> Specifieke gegevens over de meting kunt u hierin opzoeken zoals bijvoorbeeld het gehanteerde referentievlak en analysemethode.</w:t>
      </w:r>
    </w:p>
    <w:p w:rsidR="00D72263" w:rsidRDefault="00D72263" w:rsidP="00241548"/>
    <w:p w:rsidR="00D72263" w:rsidRDefault="00D72263" w:rsidP="00241548">
      <w:r>
        <w:t>Het bestand is in te lezen in bijvoorbeeld Notepad++.</w:t>
      </w:r>
    </w:p>
    <w:p w:rsidR="00B36117" w:rsidRDefault="00B36117" w:rsidP="00241548"/>
    <w:p w:rsidR="00B36117" w:rsidRDefault="00B36117" w:rsidP="00241548">
      <w:r>
        <w:t>Lijst met de metadata parameters:</w:t>
      </w:r>
    </w:p>
    <w:p w:rsidR="00B36117" w:rsidRDefault="00B36117" w:rsidP="00241548"/>
    <w:p w:rsidR="00B36117" w:rsidRPr="00B36117" w:rsidRDefault="00B36117" w:rsidP="00B36117">
      <w:pPr>
        <w:rPr>
          <w:rFonts w:ascii="Verdana" w:eastAsia="Times New Roman" w:hAnsi="Verdana" w:cs="Times New Roman"/>
          <w:sz w:val="20"/>
          <w:szCs w:val="24"/>
          <w:lang w:eastAsia="nl-NL"/>
        </w:rPr>
      </w:pPr>
    </w:p>
    <w:tbl>
      <w:tblPr>
        <w:tblW w:w="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0"/>
        <w:gridCol w:w="3600"/>
      </w:tblGrid>
      <w:tr w:rsidR="00B36117" w:rsidRPr="00B36117" w:rsidTr="00FD0275">
        <w:trPr>
          <w:tblHeader/>
        </w:trPr>
        <w:tc>
          <w:tcPr>
            <w:tcW w:w="1630" w:type="dxa"/>
            <w:shd w:val="clear" w:color="auto" w:fill="999999"/>
            <w:vAlign w:val="bottom"/>
          </w:tcPr>
          <w:p w:rsidR="00B36117" w:rsidRPr="00B36117" w:rsidRDefault="00B36117" w:rsidP="00B36117">
            <w:pPr>
              <w:spacing w:line="240" w:lineRule="atLeast"/>
              <w:rPr>
                <w:rFonts w:ascii="Calibri" w:eastAsia="Times New Roman" w:hAnsi="Calibri" w:cs="Times New Roman"/>
                <w:b/>
                <w:bCs/>
                <w:iCs/>
                <w:color w:val="000000"/>
                <w:sz w:val="22"/>
                <w:szCs w:val="22"/>
                <w:lang w:eastAsia="nl-NL"/>
              </w:rPr>
            </w:pPr>
            <w:r w:rsidRPr="00B36117">
              <w:rPr>
                <w:rFonts w:ascii="Calibri" w:eastAsia="Times New Roman" w:hAnsi="Calibri" w:cs="Times New Roman"/>
                <w:b/>
                <w:bCs/>
                <w:iCs/>
                <w:color w:val="000000"/>
                <w:sz w:val="22"/>
                <w:szCs w:val="22"/>
                <w:lang w:eastAsia="nl-NL"/>
              </w:rPr>
              <w:lastRenderedPageBreak/>
              <w:t>Bathy DataBase atributename</w:t>
            </w:r>
          </w:p>
        </w:tc>
        <w:tc>
          <w:tcPr>
            <w:tcW w:w="3600" w:type="dxa"/>
            <w:shd w:val="clear" w:color="auto" w:fill="999999"/>
          </w:tcPr>
          <w:p w:rsidR="00B36117" w:rsidRPr="00B36117" w:rsidRDefault="00B36117" w:rsidP="00B36117">
            <w:pPr>
              <w:spacing w:line="240" w:lineRule="atLeast"/>
              <w:rPr>
                <w:rFonts w:ascii="Calibri" w:eastAsia="Times New Roman" w:hAnsi="Calibri" w:cs="Times New Roman"/>
                <w:b/>
                <w:bCs/>
                <w:iCs/>
                <w:color w:val="000000"/>
                <w:sz w:val="22"/>
                <w:szCs w:val="22"/>
                <w:lang w:eastAsia="nl-NL"/>
              </w:rPr>
            </w:pPr>
            <w:r w:rsidRPr="00B36117">
              <w:rPr>
                <w:rFonts w:ascii="Calibri" w:eastAsia="Times New Roman" w:hAnsi="Calibri" w:cs="Times New Roman"/>
                <w:b/>
                <w:bCs/>
                <w:iCs/>
                <w:color w:val="000000"/>
                <w:sz w:val="22"/>
                <w:szCs w:val="22"/>
                <w:lang w:eastAsia="nl-NL"/>
              </w:rPr>
              <w:t>BBH 2.2 omschrijving</w:t>
            </w:r>
          </w:p>
        </w:tc>
      </w:tr>
      <w:tr w:rsidR="00B36117" w:rsidRPr="00B36117" w:rsidTr="00FD0275">
        <w:trPr>
          <w:cantSplit/>
        </w:trPr>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u w:val="single"/>
                <w:lang w:eastAsia="nl-NL"/>
              </w:rPr>
            </w:pPr>
            <w:r w:rsidRPr="00B36117">
              <w:rPr>
                <w:rFonts w:asciiTheme="majorHAnsi" w:eastAsia="Times New Roman" w:hAnsiTheme="majorHAnsi" w:cs="Times New Roman"/>
                <w:sz w:val="16"/>
                <w:szCs w:val="16"/>
                <w:u w:val="single"/>
                <w:lang w:eastAsia="nl-NL"/>
              </w:rPr>
              <w:t>bbhver</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Versie van de BBH definitie</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9" w:anchor="gebdnm!A1#gebdnm!A1" w:history="1">
              <w:r w:rsidR="00B36117" w:rsidRPr="00B36117">
                <w:rPr>
                  <w:rFonts w:asciiTheme="majorHAnsi" w:eastAsia="Times New Roman" w:hAnsiTheme="majorHAnsi" w:cs="Times New Roman"/>
                  <w:sz w:val="16"/>
                  <w:szCs w:val="16"/>
                  <w:u w:val="single"/>
                  <w:lang w:eastAsia="nl-NL"/>
                </w:rPr>
                <w:t>gebnam</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Gebiedsnaam</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10" w:anchor="anains!A1#anains!A1" w:history="1">
              <w:r w:rsidR="00B36117" w:rsidRPr="00B36117">
                <w:rPr>
                  <w:rFonts w:asciiTheme="majorHAnsi" w:eastAsia="Times New Roman" w:hAnsiTheme="majorHAnsi" w:cs="Times New Roman"/>
                  <w:sz w:val="16"/>
                  <w:szCs w:val="16"/>
                  <w:u w:val="single"/>
                  <w:lang w:eastAsia="nl-NL"/>
                </w:rPr>
                <w:t>anains</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Analyserende instantie</w:t>
            </w:r>
          </w:p>
        </w:tc>
      </w:tr>
      <w:tr w:rsidR="00B36117" w:rsidRPr="00B36117" w:rsidTr="00FD0275">
        <w:trPr>
          <w:cantSplit/>
        </w:trPr>
        <w:tc>
          <w:tcPr>
            <w:tcW w:w="1630" w:type="dxa"/>
            <w:shd w:val="clear" w:color="auto" w:fill="auto"/>
            <w:vAlign w:val="bottom"/>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ana_cp</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Contactpersoon analyserende instantie</w:t>
            </w:r>
          </w:p>
        </w:tc>
      </w:tr>
      <w:tr w:rsidR="00B36117" w:rsidRPr="00B36117" w:rsidTr="00FD0275">
        <w:trPr>
          <w:cantSplit/>
        </w:trPr>
        <w:tc>
          <w:tcPr>
            <w:tcW w:w="1630" w:type="dxa"/>
            <w:shd w:val="clear" w:color="auto" w:fill="auto"/>
            <w:vAlign w:val="bottom"/>
          </w:tcPr>
          <w:p w:rsidR="00B36117" w:rsidRPr="00B36117" w:rsidRDefault="00D92E44" w:rsidP="00B36117">
            <w:pPr>
              <w:autoSpaceDE w:val="0"/>
              <w:autoSpaceDN w:val="0"/>
              <w:adjustRightInd w:val="0"/>
              <w:spacing w:line="240" w:lineRule="atLeast"/>
              <w:rPr>
                <w:rFonts w:asciiTheme="majorHAnsi" w:eastAsia="Times New Roman" w:hAnsiTheme="majorHAnsi" w:cs="Times New Roman"/>
                <w:sz w:val="16"/>
                <w:szCs w:val="16"/>
                <w:lang w:eastAsia="nl-NL"/>
              </w:rPr>
            </w:pPr>
            <w:hyperlink r:id="rId11" w:anchor="behins!A1#behins!A1" w:history="1">
              <w:r w:rsidR="00B36117" w:rsidRPr="00B36117">
                <w:rPr>
                  <w:rFonts w:asciiTheme="majorHAnsi" w:eastAsia="Times New Roman" w:hAnsiTheme="majorHAnsi" w:cs="Times New Roman"/>
                  <w:sz w:val="16"/>
                  <w:szCs w:val="16"/>
                  <w:u w:val="single"/>
                  <w:lang w:eastAsia="nl-NL"/>
                </w:rPr>
                <w:t>behins</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Beherende instantie</w:t>
            </w:r>
          </w:p>
        </w:tc>
      </w:tr>
      <w:tr w:rsidR="00B36117" w:rsidRPr="00B36117" w:rsidTr="00FD0275">
        <w:trPr>
          <w:cantSplit/>
        </w:trPr>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beh_cp</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Contactpersoon beherende instantie</w:t>
            </w:r>
          </w:p>
        </w:tc>
      </w:tr>
      <w:tr w:rsidR="00B36117" w:rsidRPr="00B36117" w:rsidTr="00FD0275">
        <w:trPr>
          <w:cantSplit/>
        </w:trPr>
        <w:tc>
          <w:tcPr>
            <w:tcW w:w="1630" w:type="dxa"/>
            <w:shd w:val="clear" w:color="auto" w:fill="auto"/>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12" w:anchor="bemins!A1#bemins!A1" w:history="1">
              <w:r w:rsidR="00B36117" w:rsidRPr="00B36117">
                <w:rPr>
                  <w:rFonts w:asciiTheme="majorHAnsi" w:eastAsia="Times New Roman" w:hAnsiTheme="majorHAnsi" w:cs="Times New Roman"/>
                  <w:sz w:val="16"/>
                  <w:szCs w:val="16"/>
                  <w:u w:val="single"/>
                  <w:lang w:eastAsia="nl-NL"/>
                </w:rPr>
                <w:t>bemins</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Bemonsterende instantie</w:t>
            </w:r>
          </w:p>
        </w:tc>
      </w:tr>
      <w:tr w:rsidR="00B36117" w:rsidRPr="00B36117" w:rsidTr="00FD0275">
        <w:trPr>
          <w:cantSplit/>
        </w:trPr>
        <w:tc>
          <w:tcPr>
            <w:tcW w:w="1630" w:type="dxa"/>
            <w:shd w:val="clear" w:color="auto" w:fill="auto"/>
            <w:vAlign w:val="bottom"/>
          </w:tcPr>
          <w:p w:rsidR="00B36117" w:rsidRPr="00B36117" w:rsidRDefault="00B36117" w:rsidP="00B36117">
            <w:pPr>
              <w:autoSpaceDE w:val="0"/>
              <w:autoSpaceDN w:val="0"/>
              <w:adjustRightInd w:val="0"/>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bem_cp</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Contactpersoon bemonsterende instantie</w:t>
            </w:r>
          </w:p>
        </w:tc>
      </w:tr>
      <w:tr w:rsidR="00B36117" w:rsidRPr="00B36117" w:rsidTr="00FD0275">
        <w:trPr>
          <w:cantSplit/>
        </w:trPr>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u w:val="single"/>
                <w:lang w:eastAsia="nl-NL"/>
              </w:rPr>
            </w:pPr>
            <w:r w:rsidRPr="00B36117">
              <w:rPr>
                <w:rFonts w:asciiTheme="majorHAnsi" w:eastAsia="Times New Roman" w:hAnsiTheme="majorHAnsi" w:cs="Times New Roman"/>
                <w:sz w:val="16"/>
                <w:szCs w:val="16"/>
                <w:u w:val="single"/>
                <w:lang w:eastAsia="nl-NL"/>
              </w:rPr>
              <w:t>og_ins</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Opdrachtgevende instantie</w:t>
            </w:r>
          </w:p>
        </w:tc>
      </w:tr>
      <w:tr w:rsidR="00B36117" w:rsidRPr="00B36117" w:rsidTr="00FD0275">
        <w:trPr>
          <w:cantSplit/>
        </w:trPr>
        <w:tc>
          <w:tcPr>
            <w:tcW w:w="1630" w:type="dxa"/>
            <w:shd w:val="clear" w:color="auto" w:fill="auto"/>
            <w:vAlign w:val="bottom"/>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og__cp</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Contactpersoon opdrachtgevende instantie</w:t>
            </w:r>
          </w:p>
        </w:tc>
      </w:tr>
      <w:tr w:rsidR="00B36117" w:rsidRPr="00B36117" w:rsidTr="00FD0275">
        <w:trPr>
          <w:cantSplit/>
        </w:trPr>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raaidf</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Bestand met de raaidefinities voor SB data</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13" w:anchor="anamet!A1#anamet!A1" w:history="1">
              <w:r w:rsidR="00B36117" w:rsidRPr="00B36117">
                <w:rPr>
                  <w:rFonts w:asciiTheme="majorHAnsi" w:eastAsia="Times New Roman" w:hAnsiTheme="majorHAnsi" w:cs="Times New Roman"/>
                  <w:sz w:val="16"/>
                  <w:szCs w:val="16"/>
                  <w:u w:val="single"/>
                  <w:lang w:eastAsia="nl-NL"/>
                </w:rPr>
                <w:t>anamet</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Analysemethode</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14" w:anchor="bemwyz!A1#bemwyz!A1" w:history="1">
              <w:r w:rsidR="00B36117" w:rsidRPr="00B36117">
                <w:rPr>
                  <w:rFonts w:asciiTheme="majorHAnsi" w:eastAsia="Times New Roman" w:hAnsiTheme="majorHAnsi" w:cs="Times New Roman"/>
                  <w:sz w:val="16"/>
                  <w:szCs w:val="16"/>
                  <w:u w:val="single"/>
                  <w:lang w:eastAsia="nl-NL"/>
                </w:rPr>
                <w:t>bemwyz</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Bemonsteringsmethode</w:t>
            </w:r>
          </w:p>
        </w:tc>
      </w:tr>
      <w:tr w:rsidR="00B36117" w:rsidRPr="00B36117" w:rsidTr="00FD0275">
        <w:trPr>
          <w:cantSplit/>
        </w:trPr>
        <w:tc>
          <w:tcPr>
            <w:tcW w:w="1630" w:type="dxa"/>
            <w:shd w:val="clear" w:color="auto" w:fill="auto"/>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15" w:anchor="echold!A1#echold!A1" w:history="1">
              <w:r w:rsidR="00B36117" w:rsidRPr="00B36117">
                <w:rPr>
                  <w:rFonts w:asciiTheme="majorHAnsi" w:eastAsia="Times New Roman" w:hAnsiTheme="majorHAnsi" w:cs="Times New Roman"/>
                  <w:sz w:val="16"/>
                  <w:szCs w:val="16"/>
                  <w:u w:val="single"/>
                  <w:lang w:eastAsia="nl-NL"/>
                </w:rPr>
                <w:t>echold</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Echolood</w:t>
            </w:r>
          </w:p>
        </w:tc>
      </w:tr>
      <w:tr w:rsidR="00B36117" w:rsidRPr="00B36117" w:rsidTr="00FD0275">
        <w:trPr>
          <w:cantSplit/>
        </w:trPr>
        <w:tc>
          <w:tcPr>
            <w:tcW w:w="1630" w:type="dxa"/>
            <w:shd w:val="clear" w:color="auto" w:fill="auto"/>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16" w:anchor="motion!A1#motion!A1" w:history="1">
              <w:r w:rsidR="00B36117" w:rsidRPr="00B36117">
                <w:rPr>
                  <w:rFonts w:asciiTheme="majorHAnsi" w:eastAsia="Times New Roman" w:hAnsiTheme="majorHAnsi" w:cs="Times New Roman"/>
                  <w:sz w:val="16"/>
                  <w:szCs w:val="16"/>
                  <w:u w:val="single"/>
                  <w:lang w:eastAsia="nl-NL"/>
                </w:rPr>
                <w:t>motion</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Motion sensor</w:t>
            </w:r>
          </w:p>
        </w:tc>
      </w:tr>
      <w:tr w:rsidR="00B36117" w:rsidRPr="00B36117" w:rsidTr="00FD0275">
        <w:trPr>
          <w:cantSplit/>
        </w:trPr>
        <w:tc>
          <w:tcPr>
            <w:tcW w:w="1630" w:type="dxa"/>
            <w:shd w:val="clear" w:color="auto" w:fill="auto"/>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17" w:anchor="pltsbp!A1#pltsbp!A1" w:history="1">
              <w:r w:rsidR="00B36117" w:rsidRPr="00B36117">
                <w:rPr>
                  <w:rFonts w:asciiTheme="majorHAnsi" w:eastAsia="Times New Roman" w:hAnsiTheme="majorHAnsi" w:cs="Times New Roman"/>
                  <w:sz w:val="16"/>
                  <w:szCs w:val="16"/>
                  <w:u w:val="single"/>
                  <w:lang w:eastAsia="nl-NL"/>
                </w:rPr>
                <w:t>pltsbp</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Plaatsbepalingsensor</w:t>
            </w:r>
          </w:p>
        </w:tc>
      </w:tr>
      <w:tr w:rsidR="00B36117" w:rsidRPr="00B36117" w:rsidTr="00FD0275">
        <w:trPr>
          <w:cantSplit/>
        </w:trPr>
        <w:tc>
          <w:tcPr>
            <w:tcW w:w="1630" w:type="dxa"/>
            <w:shd w:val="clear" w:color="auto" w:fill="auto"/>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18" w:anchor="pltsrf!A1#pltsrf!A1" w:history="1">
              <w:r w:rsidR="00B36117" w:rsidRPr="00B36117">
                <w:rPr>
                  <w:rFonts w:asciiTheme="majorHAnsi" w:eastAsia="Times New Roman" w:hAnsiTheme="majorHAnsi" w:cs="Times New Roman"/>
                  <w:sz w:val="16"/>
                  <w:szCs w:val="16"/>
                  <w:u w:val="single"/>
                  <w:lang w:eastAsia="nl-NL"/>
                </w:rPr>
                <w:t>pltsrf</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Referentie stations voor dGPS/ RTK</w:t>
            </w:r>
          </w:p>
        </w:tc>
      </w:tr>
      <w:tr w:rsidR="00B36117" w:rsidRPr="00B36117" w:rsidTr="00FD0275">
        <w:trPr>
          <w:cantSplit/>
        </w:trPr>
        <w:tc>
          <w:tcPr>
            <w:tcW w:w="1630" w:type="dxa"/>
            <w:shd w:val="clear" w:color="auto" w:fill="auto"/>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19" w:anchor="koerss!A1#koerss!A1" w:history="1">
              <w:r w:rsidR="00B36117" w:rsidRPr="00B36117">
                <w:rPr>
                  <w:rFonts w:asciiTheme="majorHAnsi" w:eastAsia="Times New Roman" w:hAnsiTheme="majorHAnsi" w:cs="Times New Roman"/>
                  <w:sz w:val="16"/>
                  <w:szCs w:val="16"/>
                  <w:u w:val="single"/>
                  <w:lang w:eastAsia="nl-NL"/>
                </w:rPr>
                <w:t>koerss</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Richtingssensor</w:t>
            </w:r>
          </w:p>
        </w:tc>
      </w:tr>
      <w:tr w:rsidR="00B36117" w:rsidRPr="00B36117" w:rsidTr="00FD0275">
        <w:trPr>
          <w:cantSplit/>
        </w:trPr>
        <w:tc>
          <w:tcPr>
            <w:tcW w:w="1630" w:type="dxa"/>
            <w:shd w:val="clear" w:color="auto" w:fill="auto"/>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20" w:anchor="opnmsw!A1#opnmsw!A1" w:history="1">
              <w:r w:rsidR="00B36117" w:rsidRPr="00B36117">
                <w:rPr>
                  <w:rFonts w:asciiTheme="majorHAnsi" w:eastAsia="Times New Roman" w:hAnsiTheme="majorHAnsi" w:cs="Times New Roman"/>
                  <w:sz w:val="16"/>
                  <w:szCs w:val="16"/>
                  <w:u w:val="single"/>
                  <w:lang w:eastAsia="nl-NL"/>
                </w:rPr>
                <w:t>opnmsw</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Opnamesoftware</w:t>
            </w:r>
          </w:p>
        </w:tc>
      </w:tr>
      <w:tr w:rsidR="00B36117" w:rsidRPr="00B36117" w:rsidTr="00FD0275">
        <w:trPr>
          <w:cantSplit/>
        </w:trPr>
        <w:tc>
          <w:tcPr>
            <w:tcW w:w="1630" w:type="dxa"/>
            <w:shd w:val="clear" w:color="auto" w:fill="auto"/>
            <w:vAlign w:val="bottom"/>
          </w:tcPr>
          <w:p w:rsidR="00B36117" w:rsidRPr="00B36117" w:rsidRDefault="00D92E44" w:rsidP="00B36117">
            <w:pPr>
              <w:autoSpaceDE w:val="0"/>
              <w:autoSpaceDN w:val="0"/>
              <w:adjustRightInd w:val="0"/>
              <w:spacing w:line="240" w:lineRule="atLeast"/>
              <w:rPr>
                <w:rFonts w:asciiTheme="majorHAnsi" w:eastAsia="Times New Roman" w:hAnsiTheme="majorHAnsi" w:cs="Times New Roman"/>
                <w:sz w:val="16"/>
                <w:szCs w:val="16"/>
                <w:lang w:eastAsia="nl-NL"/>
              </w:rPr>
            </w:pPr>
            <w:hyperlink r:id="rId21" w:anchor="verwsw!A1#verwsw!A1" w:history="1">
              <w:r w:rsidR="00B36117" w:rsidRPr="00B36117">
                <w:rPr>
                  <w:rFonts w:asciiTheme="majorHAnsi" w:eastAsia="Times New Roman" w:hAnsiTheme="majorHAnsi" w:cs="Times New Roman"/>
                  <w:sz w:val="16"/>
                  <w:szCs w:val="16"/>
                  <w:u w:val="single"/>
                  <w:lang w:eastAsia="nl-NL"/>
                </w:rPr>
                <w:t>verwsw</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Verwerkingssoftware</w:t>
            </w:r>
          </w:p>
        </w:tc>
      </w:tr>
      <w:tr w:rsidR="00B36117" w:rsidRPr="00B36117" w:rsidTr="00FD0275">
        <w:trPr>
          <w:cantSplit/>
        </w:trPr>
        <w:tc>
          <w:tcPr>
            <w:tcW w:w="1630" w:type="dxa"/>
            <w:shd w:val="clear" w:color="auto" w:fill="auto"/>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22" w:anchor="svprbe!A1#svprbe!A1" w:history="1">
              <w:r w:rsidR="00B36117" w:rsidRPr="00B36117">
                <w:rPr>
                  <w:rFonts w:asciiTheme="majorHAnsi" w:eastAsia="Times New Roman" w:hAnsiTheme="majorHAnsi" w:cs="Times New Roman"/>
                  <w:sz w:val="16"/>
                  <w:szCs w:val="16"/>
                  <w:u w:val="single"/>
                  <w:lang w:eastAsia="nl-NL"/>
                </w:rPr>
                <w:t>svprbe</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Sound velocity probe</w:t>
            </w:r>
          </w:p>
        </w:tc>
      </w:tr>
      <w:tr w:rsidR="00B36117" w:rsidRPr="00B36117" w:rsidTr="00FD0275">
        <w:trPr>
          <w:cantSplit/>
        </w:trPr>
        <w:tc>
          <w:tcPr>
            <w:tcW w:w="1630" w:type="dxa"/>
            <w:shd w:val="clear" w:color="auto" w:fill="auto"/>
            <w:vAlign w:val="bottom"/>
          </w:tcPr>
          <w:p w:rsidR="00B36117" w:rsidRPr="00B36117" w:rsidRDefault="00D92E44" w:rsidP="00B36117">
            <w:pPr>
              <w:autoSpaceDE w:val="0"/>
              <w:autoSpaceDN w:val="0"/>
              <w:adjustRightInd w:val="0"/>
              <w:spacing w:line="240" w:lineRule="atLeast"/>
              <w:rPr>
                <w:rFonts w:asciiTheme="majorHAnsi" w:eastAsia="Times New Roman" w:hAnsiTheme="majorHAnsi" w:cs="Times New Roman"/>
                <w:sz w:val="16"/>
                <w:szCs w:val="16"/>
                <w:lang w:eastAsia="nl-NL"/>
              </w:rPr>
            </w:pPr>
            <w:hyperlink r:id="rId23" w:anchor="nmmplf!A1#nmmplf!A1" w:history="1">
              <w:r w:rsidR="00B36117" w:rsidRPr="00B36117">
                <w:rPr>
                  <w:rFonts w:asciiTheme="majorHAnsi" w:eastAsia="Times New Roman" w:hAnsiTheme="majorHAnsi" w:cs="Times New Roman"/>
                  <w:sz w:val="16"/>
                  <w:szCs w:val="16"/>
                  <w:u w:val="single"/>
                  <w:lang w:eastAsia="nl-NL"/>
                </w:rPr>
                <w:t>pltfrm</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Naam meetplatform</w:t>
            </w:r>
          </w:p>
        </w:tc>
      </w:tr>
      <w:tr w:rsidR="00B36117" w:rsidRPr="00B36117" w:rsidTr="00FD0275">
        <w:trPr>
          <w:cantSplit/>
        </w:trPr>
        <w:tc>
          <w:tcPr>
            <w:tcW w:w="1630" w:type="dxa"/>
          </w:tcPr>
          <w:p w:rsidR="00B36117" w:rsidRPr="00B36117" w:rsidRDefault="00B36117" w:rsidP="00B36117">
            <w:pPr>
              <w:spacing w:line="240" w:lineRule="atLeast"/>
              <w:rPr>
                <w:rFonts w:asciiTheme="majorHAnsi" w:eastAsia="Times New Roman" w:hAnsiTheme="majorHAnsi" w:cs="Times New Roman"/>
                <w:sz w:val="16"/>
                <w:szCs w:val="16"/>
                <w:u w:val="single"/>
                <w:lang w:eastAsia="nl-NL"/>
              </w:rPr>
            </w:pPr>
            <w:r w:rsidRPr="00B36117">
              <w:rPr>
                <w:rFonts w:asciiTheme="majorHAnsi" w:eastAsia="Times New Roman" w:hAnsiTheme="majorHAnsi" w:cs="Times New Roman"/>
                <w:sz w:val="16"/>
                <w:szCs w:val="16"/>
                <w:u w:val="single"/>
                <w:lang w:eastAsia="nl-NL"/>
              </w:rPr>
              <w:t>SUREND</w:t>
            </w:r>
          </w:p>
        </w:tc>
        <w:tc>
          <w:tcPr>
            <w:tcW w:w="3600" w:type="dxa"/>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Einddatum survey</w:t>
            </w:r>
          </w:p>
        </w:tc>
      </w:tr>
      <w:tr w:rsidR="00B36117" w:rsidRPr="00B36117" w:rsidTr="00FD0275">
        <w:trPr>
          <w:cantSplit/>
        </w:trPr>
        <w:tc>
          <w:tcPr>
            <w:tcW w:w="1630" w:type="dxa"/>
          </w:tcPr>
          <w:p w:rsidR="00B36117" w:rsidRPr="00B36117" w:rsidRDefault="00B36117" w:rsidP="00B36117">
            <w:pPr>
              <w:spacing w:line="240" w:lineRule="atLeast"/>
              <w:rPr>
                <w:rFonts w:asciiTheme="majorHAnsi" w:eastAsia="Times New Roman" w:hAnsiTheme="majorHAnsi" w:cs="Times New Roman"/>
                <w:sz w:val="16"/>
                <w:szCs w:val="16"/>
                <w:u w:val="single"/>
                <w:lang w:eastAsia="nl-NL"/>
              </w:rPr>
            </w:pPr>
            <w:r w:rsidRPr="00B36117">
              <w:rPr>
                <w:rFonts w:asciiTheme="majorHAnsi" w:eastAsia="Times New Roman" w:hAnsiTheme="majorHAnsi" w:cs="Times New Roman"/>
                <w:sz w:val="16"/>
                <w:szCs w:val="16"/>
                <w:u w:val="single"/>
                <w:lang w:eastAsia="nl-NL"/>
              </w:rPr>
              <w:t>SURSTA</w:t>
            </w:r>
          </w:p>
        </w:tc>
        <w:tc>
          <w:tcPr>
            <w:tcW w:w="3600" w:type="dxa"/>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Startdatum survey</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24" w:anchor="status!A1#status!A1" w:history="1">
              <w:r w:rsidR="00B36117" w:rsidRPr="00B36117">
                <w:rPr>
                  <w:rFonts w:asciiTheme="majorHAnsi" w:eastAsia="Times New Roman" w:hAnsiTheme="majorHAnsi" w:cs="Times New Roman"/>
                  <w:sz w:val="16"/>
                  <w:szCs w:val="16"/>
                  <w:u w:val="single"/>
                  <w:lang w:eastAsia="nl-NL"/>
                </w:rPr>
                <w:t>status</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Status</w:t>
            </w:r>
          </w:p>
        </w:tc>
      </w:tr>
      <w:tr w:rsidR="00B36117" w:rsidRPr="00B36117" w:rsidTr="00FD0275">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OBJNAM</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Naam van de dataset</w:t>
            </w:r>
          </w:p>
        </w:tc>
      </w:tr>
      <w:tr w:rsidR="00B36117" w:rsidRPr="00B36117" w:rsidTr="00FD0275">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prscod</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PRS-code</w:t>
            </w:r>
          </w:p>
        </w:tc>
      </w:tr>
      <w:tr w:rsidR="00B36117" w:rsidRPr="00B36117" w:rsidTr="00FD0275">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25" w:anchor="gbrkrs!A1#gbrkrs!A1" w:history="1">
              <w:r w:rsidR="00B36117" w:rsidRPr="00B36117">
                <w:rPr>
                  <w:rFonts w:asciiTheme="majorHAnsi" w:eastAsia="Times New Roman" w:hAnsiTheme="majorHAnsi" w:cs="Times New Roman"/>
                  <w:sz w:val="16"/>
                  <w:szCs w:val="16"/>
                  <w:u w:val="single"/>
                  <w:lang w:eastAsia="nl-NL"/>
                </w:rPr>
                <w:t>gbrkrs</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Gebruikersrestricties</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26" w:anchor="normdt!A1#normdt!A1" w:history="1">
              <w:r w:rsidR="00B36117" w:rsidRPr="00B36117">
                <w:rPr>
                  <w:rFonts w:asciiTheme="majorHAnsi" w:eastAsia="Times New Roman" w:hAnsiTheme="majorHAnsi" w:cs="Times New Roman"/>
                  <w:sz w:val="16"/>
                  <w:szCs w:val="16"/>
                  <w:u w:val="single"/>
                  <w:lang w:eastAsia="nl-NL"/>
                </w:rPr>
                <w:t>normdt</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Normering data</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27" w:anchor="rducmt!A1#rducmt!A1" w:history="1">
              <w:r w:rsidR="00B36117" w:rsidRPr="00B36117">
                <w:rPr>
                  <w:rFonts w:asciiTheme="majorHAnsi" w:eastAsia="Times New Roman" w:hAnsiTheme="majorHAnsi" w:cs="Times New Roman"/>
                  <w:sz w:val="16"/>
                  <w:szCs w:val="16"/>
                  <w:u w:val="single"/>
                  <w:lang w:eastAsia="nl-NL"/>
                </w:rPr>
                <w:t>rducmt</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Reductiemethode</w:t>
            </w:r>
          </w:p>
        </w:tc>
      </w:tr>
      <w:tr w:rsidR="00B36117" w:rsidRPr="00B36117" w:rsidTr="00FD0275">
        <w:trPr>
          <w:cantSplit/>
        </w:trPr>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omschr</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Omschrijving</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28" w:anchor="verdat!A1#verdat!A1" w:history="1">
              <w:r w:rsidR="00B36117" w:rsidRPr="00B36117">
                <w:rPr>
                  <w:rFonts w:asciiTheme="majorHAnsi" w:eastAsia="Times New Roman" w:hAnsiTheme="majorHAnsi" w:cs="Times New Roman"/>
                  <w:sz w:val="16"/>
                  <w:szCs w:val="16"/>
                  <w:u w:val="single"/>
                  <w:lang w:eastAsia="nl-NL"/>
                </w:rPr>
                <w:t>verdat</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Vertikaal datum</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29" w:anchor="hordat!A1#hordat!A1" w:history="1">
              <w:r w:rsidR="00B36117" w:rsidRPr="00B36117">
                <w:rPr>
                  <w:rFonts w:asciiTheme="majorHAnsi" w:eastAsia="Times New Roman" w:hAnsiTheme="majorHAnsi" w:cs="Times New Roman"/>
                  <w:sz w:val="16"/>
                  <w:szCs w:val="16"/>
                  <w:u w:val="single"/>
                  <w:lang w:eastAsia="nl-NL"/>
                </w:rPr>
                <w:t>hordat</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Horizontaal datum</w:t>
            </w:r>
          </w:p>
        </w:tc>
      </w:tr>
      <w:tr w:rsidR="00B36117" w:rsidRPr="00B36117" w:rsidTr="00FD0275">
        <w:trPr>
          <w:cantSplit/>
        </w:trPr>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u w:val="single"/>
                <w:lang w:eastAsia="nl-NL"/>
              </w:rPr>
            </w:pPr>
            <w:r w:rsidRPr="00B36117">
              <w:rPr>
                <w:rFonts w:asciiTheme="majorHAnsi" w:eastAsia="Times New Roman" w:hAnsiTheme="majorHAnsi" w:cs="Times New Roman"/>
                <w:sz w:val="16"/>
                <w:szCs w:val="16"/>
                <w:u w:val="single"/>
                <w:lang w:eastAsia="nl-NL"/>
              </w:rPr>
              <w:t>hirniv</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Hiërarchieniveau</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30" w:anchor="public!A1#public!A1" w:history="1">
              <w:r w:rsidR="00B36117" w:rsidRPr="00B36117">
                <w:rPr>
                  <w:rFonts w:asciiTheme="majorHAnsi" w:eastAsia="Times New Roman" w:hAnsiTheme="majorHAnsi" w:cs="Times New Roman"/>
                  <w:sz w:val="16"/>
                  <w:szCs w:val="16"/>
                  <w:u w:val="single"/>
                  <w:lang w:eastAsia="nl-NL"/>
                </w:rPr>
                <w:t>public</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Veiligheidsrestricties</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31" w:anchor="onderw!A1#onderw!A1" w:history="1">
              <w:r w:rsidR="00B36117" w:rsidRPr="00B36117">
                <w:rPr>
                  <w:rFonts w:asciiTheme="majorHAnsi" w:eastAsia="Times New Roman" w:hAnsiTheme="majorHAnsi" w:cs="Times New Roman"/>
                  <w:sz w:val="16"/>
                  <w:szCs w:val="16"/>
                  <w:u w:val="single"/>
                  <w:lang w:eastAsia="nl-NL"/>
                </w:rPr>
                <w:t>onderw</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Onderwerp</w:t>
            </w:r>
          </w:p>
        </w:tc>
      </w:tr>
      <w:tr w:rsidR="00B36117" w:rsidRPr="00B36117" w:rsidTr="00FD0275">
        <w:trPr>
          <w:cantSplit/>
        </w:trPr>
        <w:tc>
          <w:tcPr>
            <w:tcW w:w="1630" w:type="dxa"/>
            <w:vAlign w:val="bottom"/>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32" w:anchor="dattyp!A1#dattyp!A1" w:history="1">
              <w:r w:rsidR="00B36117" w:rsidRPr="00B36117">
                <w:rPr>
                  <w:rFonts w:asciiTheme="majorHAnsi" w:eastAsia="Times New Roman" w:hAnsiTheme="majorHAnsi" w:cs="Times New Roman"/>
                  <w:sz w:val="16"/>
                  <w:szCs w:val="16"/>
                  <w:u w:val="single"/>
                  <w:lang w:eastAsia="nl-NL"/>
                </w:rPr>
                <w:t>dattyp</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Datum type van de bron</w:t>
            </w:r>
          </w:p>
        </w:tc>
      </w:tr>
      <w:tr w:rsidR="00B36117" w:rsidRPr="00B36117" w:rsidTr="00FD0275">
        <w:trPr>
          <w:cantSplit/>
        </w:trPr>
        <w:tc>
          <w:tcPr>
            <w:tcW w:w="1630" w:type="dxa"/>
          </w:tcPr>
          <w:p w:rsidR="00B36117" w:rsidRPr="00B36117" w:rsidRDefault="00D92E44" w:rsidP="00B36117">
            <w:pPr>
              <w:spacing w:line="240" w:lineRule="atLeast"/>
              <w:rPr>
                <w:rFonts w:asciiTheme="majorHAnsi" w:eastAsia="Times New Roman" w:hAnsiTheme="majorHAnsi" w:cs="Times New Roman"/>
                <w:sz w:val="16"/>
                <w:szCs w:val="16"/>
                <w:u w:val="single"/>
                <w:lang w:eastAsia="nl-NL"/>
              </w:rPr>
            </w:pPr>
            <w:hyperlink r:id="rId33" w:anchor="orrfsy!A1#orrfsy!A1" w:history="1">
              <w:r w:rsidR="00B36117" w:rsidRPr="00B36117">
                <w:rPr>
                  <w:rFonts w:asciiTheme="majorHAnsi" w:eastAsia="Times New Roman" w:hAnsiTheme="majorHAnsi" w:cs="Times New Roman"/>
                  <w:sz w:val="16"/>
                  <w:szCs w:val="16"/>
                  <w:u w:val="single"/>
                  <w:lang w:eastAsia="nl-NL"/>
                </w:rPr>
                <w:t>orrfsy</w:t>
              </w:r>
            </w:hyperlink>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Verantwoordelijke organisatie voor namespace referentiesysteem</w:t>
            </w:r>
          </w:p>
        </w:tc>
      </w:tr>
      <w:tr w:rsidR="00B36117" w:rsidRPr="00B36117" w:rsidTr="00FD0275">
        <w:trPr>
          <w:cantSplit/>
        </w:trPr>
        <w:tc>
          <w:tcPr>
            <w:tcW w:w="1630" w:type="dxa"/>
          </w:tcPr>
          <w:p w:rsidR="00B36117" w:rsidRPr="00B36117" w:rsidRDefault="00B36117" w:rsidP="00B36117">
            <w:pPr>
              <w:spacing w:line="240" w:lineRule="atLeast"/>
              <w:rPr>
                <w:rFonts w:asciiTheme="majorHAnsi" w:eastAsia="Times New Roman" w:hAnsiTheme="majorHAnsi" w:cs="Times New Roman"/>
                <w:sz w:val="16"/>
                <w:szCs w:val="16"/>
                <w:u w:val="single"/>
                <w:lang w:eastAsia="nl-NL"/>
              </w:rPr>
            </w:pPr>
            <w:r w:rsidRPr="00B36117">
              <w:rPr>
                <w:rFonts w:asciiTheme="majorHAnsi" w:eastAsia="Times New Roman" w:hAnsiTheme="majorHAnsi" w:cs="Times New Roman"/>
                <w:sz w:val="16"/>
                <w:szCs w:val="16"/>
                <w:u w:val="single"/>
                <w:lang w:eastAsia="nl-NL"/>
              </w:rPr>
              <w:t>inspir</w:t>
            </w:r>
          </w:p>
        </w:tc>
        <w:tc>
          <w:tcPr>
            <w:tcW w:w="3600" w:type="dxa"/>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Conformiteitindicatie met de Inspire specificatie</w:t>
            </w:r>
          </w:p>
        </w:tc>
      </w:tr>
      <w:tr w:rsidR="00B36117" w:rsidRPr="00B36117" w:rsidTr="00FD0275">
        <w:trPr>
          <w:cantSplit/>
        </w:trPr>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Min X</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Minimum X-coördinaat van de survey</w:t>
            </w:r>
          </w:p>
        </w:tc>
      </w:tr>
      <w:tr w:rsidR="00B36117" w:rsidRPr="00B36117" w:rsidTr="00FD0275">
        <w:trPr>
          <w:cantSplit/>
        </w:trPr>
        <w:tc>
          <w:tcPr>
            <w:tcW w:w="1630" w:type="dxa"/>
            <w:vAlign w:val="bottom"/>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Min Y</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Minimum Y-coördinaat van de survey</w:t>
            </w:r>
          </w:p>
        </w:tc>
      </w:tr>
      <w:tr w:rsidR="00B36117" w:rsidRPr="00B36117" w:rsidTr="00FD0275">
        <w:trPr>
          <w:cantSplit/>
        </w:trPr>
        <w:tc>
          <w:tcPr>
            <w:tcW w:w="1630" w:type="dxa"/>
          </w:tcPr>
          <w:p w:rsidR="00B36117" w:rsidRPr="00B36117" w:rsidRDefault="00B36117" w:rsidP="00B36117">
            <w:pPr>
              <w:spacing w:line="240" w:lineRule="atLeast"/>
              <w:rPr>
                <w:rFonts w:asciiTheme="majorHAnsi" w:eastAsia="Times New Roman" w:hAnsiTheme="majorHAnsi" w:cs="Times New Roman"/>
                <w:sz w:val="16"/>
                <w:szCs w:val="16"/>
                <w:lang w:eastAsia="nl-NL"/>
              </w:rPr>
            </w:pPr>
            <w:r w:rsidRPr="00B36117">
              <w:rPr>
                <w:rFonts w:asciiTheme="majorHAnsi" w:eastAsia="Times New Roman" w:hAnsiTheme="majorHAnsi" w:cs="Times New Roman"/>
                <w:sz w:val="16"/>
                <w:szCs w:val="16"/>
                <w:lang w:eastAsia="nl-NL"/>
              </w:rPr>
              <w:t>celgrootte</w:t>
            </w:r>
          </w:p>
        </w:tc>
        <w:tc>
          <w:tcPr>
            <w:tcW w:w="3600" w:type="dxa"/>
            <w:vAlign w:val="bottom"/>
          </w:tcPr>
          <w:p w:rsidR="00B36117" w:rsidRPr="00B36117" w:rsidRDefault="00B36117" w:rsidP="00B36117">
            <w:pPr>
              <w:spacing w:line="240" w:lineRule="atLeast"/>
              <w:rPr>
                <w:rFonts w:asciiTheme="majorHAnsi" w:eastAsia="Times New Roman" w:hAnsiTheme="majorHAnsi" w:cs="Times New Roman"/>
                <w:color w:val="000000"/>
                <w:sz w:val="16"/>
                <w:szCs w:val="16"/>
                <w:lang w:eastAsia="nl-NL"/>
              </w:rPr>
            </w:pPr>
            <w:r w:rsidRPr="00B36117">
              <w:rPr>
                <w:rFonts w:asciiTheme="majorHAnsi" w:eastAsia="Times New Roman" w:hAnsiTheme="majorHAnsi" w:cs="Times New Roman"/>
                <w:color w:val="000000"/>
                <w:sz w:val="16"/>
                <w:szCs w:val="16"/>
                <w:lang w:eastAsia="nl-NL"/>
              </w:rPr>
              <w:t>Gridgrootte die gebruikt moet worden om te vergridden</w:t>
            </w:r>
          </w:p>
        </w:tc>
      </w:tr>
    </w:tbl>
    <w:p w:rsidR="00B36117" w:rsidRPr="00B36117" w:rsidRDefault="00B36117" w:rsidP="00B36117">
      <w:pPr>
        <w:spacing w:line="240" w:lineRule="atLeast"/>
        <w:rPr>
          <w:rFonts w:ascii="Verdana" w:eastAsia="Times New Roman" w:hAnsi="Verdana" w:cs="Times New Roman"/>
          <w:szCs w:val="24"/>
          <w:lang w:eastAsia="nl-NL"/>
        </w:rPr>
      </w:pPr>
    </w:p>
    <w:p w:rsidR="00FD29D2" w:rsidRDefault="00FD29D2" w:rsidP="00241548"/>
    <w:p w:rsidR="00FD29D2" w:rsidRPr="00FD29D2" w:rsidRDefault="00FD29D2" w:rsidP="00241548">
      <w:pPr>
        <w:rPr>
          <w:sz w:val="22"/>
          <w:szCs w:val="22"/>
          <w:u w:val="single"/>
        </w:rPr>
      </w:pPr>
      <w:r w:rsidRPr="00FD29D2">
        <w:rPr>
          <w:sz w:val="22"/>
          <w:szCs w:val="22"/>
          <w:u w:val="single"/>
        </w:rPr>
        <w:t>Algemeen</w:t>
      </w:r>
    </w:p>
    <w:p w:rsidR="00FD29D2" w:rsidRDefault="00FD29D2" w:rsidP="00241548"/>
    <w:p w:rsidR="00FD29D2" w:rsidRDefault="00FD29D2" w:rsidP="00FD29D2">
      <w:r>
        <w:t xml:space="preserve">Als </w:t>
      </w:r>
      <w:r w:rsidRPr="00FD29D2">
        <w:rPr>
          <w:b/>
        </w:rPr>
        <w:t>referentievlak</w:t>
      </w:r>
      <w:r>
        <w:t xml:space="preserve"> wordt voor de rivieren en kuststrook doorgaans NAP gehanteerd. Voor data verderop uit de Noordzee (10km uit de kust) is dat het LAT. Voor beide datasoorten geldt, gelijk aan het Basis Bestand Hoogte:</w:t>
      </w:r>
    </w:p>
    <w:p w:rsidR="00FD29D2" w:rsidRPr="000E52AB" w:rsidRDefault="00FD29D2" w:rsidP="00FD29D2">
      <w:pPr>
        <w:pStyle w:val="Lijstalinea"/>
        <w:numPr>
          <w:ilvl w:val="1"/>
          <w:numId w:val="30"/>
        </w:numPr>
        <w:tabs>
          <w:tab w:val="left" w:pos="227"/>
          <w:tab w:val="left" w:pos="454"/>
          <w:tab w:val="left" w:pos="680"/>
        </w:tabs>
        <w:autoSpaceDE w:val="0"/>
        <w:adjustRightInd w:val="0"/>
        <w:spacing w:line="240" w:lineRule="atLeast"/>
        <w:rPr>
          <w:rFonts w:eastAsia="Times New Roman" w:cs="Times New Roman"/>
        </w:rPr>
      </w:pPr>
      <w:r w:rsidRPr="000E52AB">
        <w:rPr>
          <w:rFonts w:eastAsia="Times New Roman" w:cs="Times New Roman"/>
        </w:rPr>
        <w:t>boven het referentievlak = waarden zijn positief,</w:t>
      </w:r>
    </w:p>
    <w:p w:rsidR="00FD29D2" w:rsidRPr="000E52AB" w:rsidRDefault="00FD29D2" w:rsidP="00FD29D2">
      <w:pPr>
        <w:pStyle w:val="Lijstalinea"/>
        <w:numPr>
          <w:ilvl w:val="1"/>
          <w:numId w:val="30"/>
        </w:numPr>
        <w:tabs>
          <w:tab w:val="left" w:pos="227"/>
          <w:tab w:val="left" w:pos="454"/>
          <w:tab w:val="left" w:pos="680"/>
        </w:tabs>
        <w:autoSpaceDE w:val="0"/>
        <w:adjustRightInd w:val="0"/>
        <w:spacing w:line="240" w:lineRule="atLeast"/>
        <w:rPr>
          <w:rFonts w:eastAsia="Times New Roman" w:cs="Times New Roman"/>
        </w:rPr>
      </w:pPr>
      <w:r w:rsidRPr="000E52AB">
        <w:rPr>
          <w:rFonts w:eastAsia="Times New Roman" w:cs="Times New Roman"/>
        </w:rPr>
        <w:t>beneden het referentievlak = waarden zijn negatief.</w:t>
      </w:r>
    </w:p>
    <w:p w:rsidR="00FD29D2" w:rsidRDefault="00FD29D2" w:rsidP="00241548"/>
    <w:p w:rsidR="00FD29D2" w:rsidRDefault="00FD29D2" w:rsidP="00241548">
      <w:r>
        <w:t xml:space="preserve">De standaard </w:t>
      </w:r>
      <w:r w:rsidR="009A3D27">
        <w:t>gehanteerde</w:t>
      </w:r>
      <w:r>
        <w:t xml:space="preserve"> gridgrootte is 1 bij 1 meter. </w:t>
      </w:r>
    </w:p>
    <w:p w:rsidR="0075686C" w:rsidRDefault="0075686C" w:rsidP="00241548"/>
    <w:p w:rsidR="0075686C" w:rsidRDefault="0075686C" w:rsidP="00241548">
      <w:pPr>
        <w:rPr>
          <w:sz w:val="24"/>
          <w:szCs w:val="24"/>
          <w:u w:val="single"/>
        </w:rPr>
      </w:pPr>
    </w:p>
    <w:p w:rsidR="0075686C" w:rsidRPr="0075686C" w:rsidRDefault="0075686C" w:rsidP="00241548">
      <w:pPr>
        <w:rPr>
          <w:sz w:val="24"/>
          <w:szCs w:val="24"/>
          <w:u w:val="single"/>
        </w:rPr>
      </w:pPr>
      <w:r w:rsidRPr="0075686C">
        <w:rPr>
          <w:sz w:val="24"/>
          <w:szCs w:val="24"/>
          <w:u w:val="single"/>
        </w:rPr>
        <w:t>Selfservice</w:t>
      </w:r>
    </w:p>
    <w:p w:rsidR="0075686C" w:rsidRDefault="0075686C" w:rsidP="00241548">
      <w:pPr>
        <w:rPr>
          <w:rFonts w:ascii="Verdana" w:hAnsi="Verdana"/>
          <w:b/>
          <w:bCs/>
          <w:color w:val="3A3A3A"/>
          <w:sz w:val="20"/>
          <w:szCs w:val="20"/>
          <w:shd w:val="clear" w:color="auto" w:fill="FFFFFF"/>
        </w:rPr>
      </w:pPr>
    </w:p>
    <w:p w:rsidR="00221C60" w:rsidRDefault="00221C60" w:rsidP="00241548">
      <w:pPr>
        <w:rPr>
          <w:rFonts w:ascii="Verdana" w:hAnsi="Verdana"/>
          <w:bCs/>
          <w:color w:val="3A3A3A"/>
          <w:sz w:val="20"/>
          <w:szCs w:val="20"/>
          <w:shd w:val="clear" w:color="auto" w:fill="FFFFFF"/>
        </w:rPr>
      </w:pPr>
      <w:r>
        <w:rPr>
          <w:rFonts w:ascii="Verdana" w:hAnsi="Verdana"/>
          <w:bCs/>
          <w:color w:val="3A3A3A"/>
          <w:sz w:val="20"/>
          <w:szCs w:val="20"/>
          <w:shd w:val="clear" w:color="auto" w:fill="FFFFFF"/>
        </w:rPr>
        <w:t>Al</w:t>
      </w:r>
      <w:r w:rsidR="00B24FE8">
        <w:rPr>
          <w:rFonts w:ascii="Verdana" w:hAnsi="Verdana"/>
          <w:bCs/>
          <w:color w:val="3A3A3A"/>
          <w:sz w:val="20"/>
          <w:szCs w:val="20"/>
          <w:shd w:val="clear" w:color="auto" w:fill="FFFFFF"/>
        </w:rPr>
        <w:t>le</w:t>
      </w:r>
      <w:r>
        <w:rPr>
          <w:rFonts w:ascii="Verdana" w:hAnsi="Verdana"/>
          <w:bCs/>
          <w:color w:val="3A3A3A"/>
          <w:sz w:val="20"/>
          <w:szCs w:val="20"/>
          <w:shd w:val="clear" w:color="auto" w:fill="FFFFFF"/>
        </w:rPr>
        <w:t xml:space="preserve"> meest recente</w:t>
      </w:r>
      <w:r w:rsidRPr="00221C60">
        <w:rPr>
          <w:rFonts w:ascii="Verdana" w:hAnsi="Verdana"/>
          <w:bCs/>
          <w:color w:val="3A3A3A"/>
          <w:sz w:val="20"/>
          <w:szCs w:val="20"/>
          <w:shd w:val="clear" w:color="auto" w:fill="FFFFFF"/>
        </w:rPr>
        <w:t xml:space="preserve"> </w:t>
      </w:r>
      <w:r>
        <w:rPr>
          <w:rFonts w:ascii="Verdana" w:hAnsi="Verdana"/>
          <w:bCs/>
          <w:color w:val="3A3A3A"/>
          <w:sz w:val="20"/>
          <w:szCs w:val="20"/>
          <w:shd w:val="clear" w:color="auto" w:fill="FFFFFF"/>
        </w:rPr>
        <w:t>bodem</w:t>
      </w:r>
      <w:r w:rsidRPr="00221C60">
        <w:rPr>
          <w:rFonts w:ascii="Verdana" w:hAnsi="Verdana"/>
          <w:bCs/>
          <w:color w:val="3A3A3A"/>
          <w:sz w:val="20"/>
          <w:szCs w:val="20"/>
          <w:shd w:val="clear" w:color="auto" w:fill="FFFFFF"/>
        </w:rPr>
        <w:t>data</w:t>
      </w:r>
      <w:r>
        <w:rPr>
          <w:rFonts w:ascii="Verdana" w:hAnsi="Verdana"/>
          <w:bCs/>
          <w:color w:val="3A3A3A"/>
          <w:sz w:val="20"/>
          <w:szCs w:val="20"/>
          <w:shd w:val="clear" w:color="auto" w:fill="FFFFFF"/>
        </w:rPr>
        <w:t xml:space="preserve"> binnen onze lodingen database</w:t>
      </w:r>
      <w:r w:rsidRPr="00221C60">
        <w:rPr>
          <w:rFonts w:ascii="Verdana" w:hAnsi="Verdana"/>
          <w:bCs/>
          <w:color w:val="3A3A3A"/>
          <w:sz w:val="20"/>
          <w:szCs w:val="20"/>
          <w:shd w:val="clear" w:color="auto" w:fill="FFFFFF"/>
        </w:rPr>
        <w:t xml:space="preserve"> stellen wij beschikbaar als open data.</w:t>
      </w:r>
      <w:r>
        <w:rPr>
          <w:rFonts w:ascii="Verdana" w:hAnsi="Verdana"/>
          <w:bCs/>
          <w:color w:val="3A3A3A"/>
          <w:sz w:val="20"/>
          <w:szCs w:val="20"/>
          <w:shd w:val="clear" w:color="auto" w:fill="FFFFFF"/>
        </w:rPr>
        <w:t xml:space="preserve"> Hiervoor kunt u terecht op de onderstaande websites:</w:t>
      </w:r>
    </w:p>
    <w:p w:rsidR="00221C60" w:rsidRPr="00221C60" w:rsidRDefault="00221C60" w:rsidP="00241548">
      <w:pPr>
        <w:rPr>
          <w:rFonts w:ascii="Verdana" w:hAnsi="Verdana"/>
          <w:bCs/>
          <w:color w:val="3A3A3A"/>
          <w:sz w:val="20"/>
          <w:szCs w:val="20"/>
          <w:shd w:val="clear" w:color="auto" w:fill="FFFFFF"/>
        </w:rPr>
      </w:pPr>
    </w:p>
    <w:p w:rsidR="0075686C" w:rsidRPr="00646658" w:rsidRDefault="0075686C" w:rsidP="00241548">
      <w:r>
        <w:rPr>
          <w:rFonts w:ascii="Verdana" w:hAnsi="Verdana"/>
          <w:b/>
          <w:bCs/>
          <w:color w:val="3A3A3A"/>
          <w:sz w:val="20"/>
          <w:szCs w:val="20"/>
          <w:shd w:val="clear" w:color="auto" w:fill="FFFFFF"/>
        </w:rPr>
        <w:t>Geoweb</w:t>
      </w:r>
      <w:r>
        <w:rPr>
          <w:rFonts w:ascii="Verdana" w:hAnsi="Verdana"/>
          <w:color w:val="3A3A3A"/>
          <w:sz w:val="20"/>
          <w:szCs w:val="20"/>
        </w:rPr>
        <w:br/>
      </w:r>
      <w:r>
        <w:rPr>
          <w:rFonts w:ascii="Verdana" w:hAnsi="Verdana"/>
          <w:color w:val="3A3A3A"/>
          <w:sz w:val="20"/>
          <w:szCs w:val="20"/>
          <w:shd w:val="clear" w:color="auto" w:fill="FFFFFF"/>
        </w:rPr>
        <w:t>Voor de meest recente bathymetrie kaarten kunt u terecht op Geoweb. Hier kunt u BAG en Geotiff bestanden downloaden.</w:t>
      </w:r>
      <w:r>
        <w:rPr>
          <w:rFonts w:ascii="Verdana" w:hAnsi="Verdana"/>
          <w:color w:val="3A3A3A"/>
          <w:sz w:val="20"/>
          <w:szCs w:val="20"/>
        </w:rPr>
        <w:br/>
      </w:r>
      <w:r>
        <w:rPr>
          <w:rFonts w:ascii="Verdana" w:hAnsi="Verdana"/>
          <w:color w:val="3A3A3A"/>
          <w:sz w:val="20"/>
          <w:szCs w:val="20"/>
          <w:shd w:val="clear" w:color="auto" w:fill="FFFFFF"/>
        </w:rPr>
        <w:t>1. Ga naar </w:t>
      </w:r>
      <w:hyperlink r:id="rId34" w:history="1">
        <w:r>
          <w:rPr>
            <w:rStyle w:val="Hyperlink"/>
            <w:rFonts w:ascii="Verdana" w:hAnsi="Verdana"/>
            <w:color w:val="057AAB"/>
            <w:sz w:val="20"/>
            <w:szCs w:val="20"/>
            <w:bdr w:val="none" w:sz="0" w:space="0" w:color="auto" w:frame="1"/>
            <w:shd w:val="clear" w:color="auto" w:fill="FFFFFF"/>
          </w:rPr>
          <w:t>rijkswaterstaatdata.nl</w:t>
        </w:r>
      </w:hyperlink>
      <w:r>
        <w:rPr>
          <w:rFonts w:ascii="Verdana" w:hAnsi="Verdana"/>
          <w:color w:val="3A3A3A"/>
          <w:sz w:val="20"/>
          <w:szCs w:val="20"/>
        </w:rPr>
        <w:br/>
      </w:r>
      <w:r>
        <w:rPr>
          <w:rFonts w:ascii="Verdana" w:hAnsi="Verdana"/>
          <w:color w:val="3A3A3A"/>
          <w:sz w:val="20"/>
          <w:szCs w:val="20"/>
          <w:shd w:val="clear" w:color="auto" w:fill="FFFFFF"/>
        </w:rPr>
        <w:t>2. Op het tabblad "data zoeken" gaat u naar "Geoweb catalogus". </w:t>
      </w:r>
      <w:r>
        <w:rPr>
          <w:rFonts w:ascii="Verdana" w:hAnsi="Verdana"/>
          <w:color w:val="3A3A3A"/>
          <w:sz w:val="20"/>
          <w:szCs w:val="20"/>
        </w:rPr>
        <w:br/>
      </w:r>
      <w:r>
        <w:rPr>
          <w:rFonts w:ascii="Verdana" w:hAnsi="Verdana"/>
          <w:color w:val="3A3A3A"/>
          <w:sz w:val="20"/>
          <w:szCs w:val="20"/>
        </w:rPr>
        <w:br/>
      </w:r>
      <w:r>
        <w:rPr>
          <w:rFonts w:ascii="Verdana" w:hAnsi="Verdana"/>
          <w:b/>
          <w:bCs/>
          <w:color w:val="3A3A3A"/>
          <w:sz w:val="20"/>
          <w:szCs w:val="20"/>
          <w:shd w:val="clear" w:color="auto" w:fill="FFFFFF"/>
        </w:rPr>
        <w:t>Dataregister portaal</w:t>
      </w:r>
      <w:r>
        <w:rPr>
          <w:rFonts w:ascii="Verdana" w:hAnsi="Verdana"/>
          <w:color w:val="3A3A3A"/>
          <w:sz w:val="20"/>
          <w:szCs w:val="20"/>
        </w:rPr>
        <w:br/>
      </w:r>
      <w:r>
        <w:rPr>
          <w:rFonts w:ascii="Verdana" w:hAnsi="Verdana"/>
          <w:color w:val="3A3A3A"/>
          <w:sz w:val="20"/>
          <w:szCs w:val="20"/>
          <w:shd w:val="clear" w:color="auto" w:fill="FFFFFF"/>
        </w:rPr>
        <w:t>Webservices kunt u vinden in het dataregister van Rijkswaterstaat. Het betreft hier de meest recente data. </w:t>
      </w:r>
      <w:r>
        <w:rPr>
          <w:rFonts w:ascii="Verdana" w:hAnsi="Verdana"/>
          <w:color w:val="3A3A3A"/>
          <w:sz w:val="20"/>
          <w:szCs w:val="20"/>
        </w:rPr>
        <w:br/>
      </w:r>
      <w:r>
        <w:rPr>
          <w:rFonts w:ascii="Verdana" w:hAnsi="Verdana"/>
          <w:color w:val="3A3A3A"/>
          <w:sz w:val="20"/>
          <w:szCs w:val="20"/>
          <w:shd w:val="clear" w:color="auto" w:fill="FFFFFF"/>
        </w:rPr>
        <w:t>1. Ga naar </w:t>
      </w:r>
      <w:hyperlink r:id="rId35" w:history="1">
        <w:r>
          <w:rPr>
            <w:rStyle w:val="Hyperlink"/>
            <w:rFonts w:ascii="Verdana" w:hAnsi="Verdana"/>
            <w:color w:val="057AAB"/>
            <w:sz w:val="20"/>
            <w:szCs w:val="20"/>
            <w:bdr w:val="none" w:sz="0" w:space="0" w:color="auto" w:frame="1"/>
            <w:shd w:val="clear" w:color="auto" w:fill="FFFFFF"/>
          </w:rPr>
          <w:t>rijkswaterstaatdata.nl </w:t>
        </w:r>
      </w:hyperlink>
      <w:r>
        <w:rPr>
          <w:rFonts w:ascii="Verdana" w:hAnsi="Verdana"/>
          <w:color w:val="3A3A3A"/>
          <w:sz w:val="20"/>
          <w:szCs w:val="20"/>
        </w:rPr>
        <w:br/>
      </w:r>
      <w:r>
        <w:rPr>
          <w:rFonts w:ascii="Verdana" w:hAnsi="Verdana"/>
          <w:color w:val="3A3A3A"/>
          <w:sz w:val="20"/>
          <w:szCs w:val="20"/>
          <w:shd w:val="clear" w:color="auto" w:fill="FFFFFF"/>
        </w:rPr>
        <w:t>2. Op het tabblad "data zoeken" klikt u op "dataregister rijkswaterstaat"</w:t>
      </w:r>
      <w:r>
        <w:rPr>
          <w:rFonts w:ascii="Verdana" w:hAnsi="Verdana"/>
          <w:color w:val="3A3A3A"/>
          <w:sz w:val="20"/>
          <w:szCs w:val="20"/>
        </w:rPr>
        <w:br/>
      </w:r>
      <w:r>
        <w:rPr>
          <w:rFonts w:ascii="Verdana" w:hAnsi="Verdana"/>
          <w:color w:val="3A3A3A"/>
          <w:sz w:val="20"/>
          <w:szCs w:val="20"/>
          <w:shd w:val="clear" w:color="auto" w:fill="FFFFFF"/>
        </w:rPr>
        <w:t>3. In het dataregister zoekt u op "bathymetrie".  </w:t>
      </w:r>
      <w:r>
        <w:rPr>
          <w:rFonts w:ascii="Verdana" w:hAnsi="Verdana"/>
          <w:color w:val="3A3A3A"/>
          <w:sz w:val="20"/>
          <w:szCs w:val="20"/>
        </w:rPr>
        <w:br/>
      </w:r>
      <w:r>
        <w:rPr>
          <w:rFonts w:ascii="Verdana" w:hAnsi="Verdana"/>
          <w:color w:val="3A3A3A"/>
          <w:sz w:val="20"/>
          <w:szCs w:val="20"/>
        </w:rPr>
        <w:br/>
      </w:r>
      <w:r>
        <w:rPr>
          <w:rFonts w:ascii="Verdana" w:hAnsi="Verdana"/>
          <w:b/>
          <w:bCs/>
          <w:color w:val="3A3A3A"/>
          <w:sz w:val="20"/>
          <w:szCs w:val="20"/>
          <w:shd w:val="clear" w:color="auto" w:fill="FFFFFF"/>
        </w:rPr>
        <w:t>Bathymetrie.rws.nl</w:t>
      </w:r>
      <w:r>
        <w:rPr>
          <w:rFonts w:ascii="Verdana" w:hAnsi="Verdana"/>
          <w:color w:val="3A3A3A"/>
          <w:sz w:val="20"/>
          <w:szCs w:val="20"/>
        </w:rPr>
        <w:br/>
      </w:r>
      <w:r>
        <w:rPr>
          <w:rFonts w:ascii="Verdana" w:hAnsi="Verdana"/>
          <w:color w:val="3A3A3A"/>
          <w:sz w:val="20"/>
          <w:szCs w:val="20"/>
          <w:shd w:val="clear" w:color="auto" w:fill="FFFFFF"/>
        </w:rPr>
        <w:t>Hier staan (net als op Geoweb) de meest recente data. Door op de kaart te klikken kunt u data downloaden.</w:t>
      </w:r>
    </w:p>
    <w:sectPr w:rsidR="0075686C" w:rsidRPr="00646658" w:rsidSect="0073653F">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EFC" w:rsidRDefault="00FA3EFC" w:rsidP="0088501B">
      <w:r>
        <w:separator/>
      </w:r>
    </w:p>
  </w:endnote>
  <w:endnote w:type="continuationSeparator" w:id="0">
    <w:p w:rsidR="00FA3EFC" w:rsidRDefault="00FA3EFC" w:rsidP="00885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EFC" w:rsidRDefault="00FA3EFC" w:rsidP="0088501B">
      <w:r>
        <w:separator/>
      </w:r>
    </w:p>
  </w:footnote>
  <w:footnote w:type="continuationSeparator" w:id="0">
    <w:p w:rsidR="00FA3EFC" w:rsidRDefault="00FA3EFC" w:rsidP="008850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40CBD44"/>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030B17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E20C7B7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D54C6C"/>
    <w:multiLevelType w:val="multilevel"/>
    <w:tmpl w:val="06962652"/>
    <w:numStyleLink w:val="Lijststijl"/>
  </w:abstractNum>
  <w:abstractNum w:abstractNumId="4" w15:restartNumberingAfterBreak="0">
    <w:nsid w:val="04AF55C7"/>
    <w:multiLevelType w:val="multilevel"/>
    <w:tmpl w:val="06962652"/>
    <w:numStyleLink w:val="Lijststijl"/>
  </w:abstractNum>
  <w:abstractNum w:abstractNumId="5" w15:restartNumberingAfterBreak="0">
    <w:nsid w:val="063964C2"/>
    <w:multiLevelType w:val="multilevel"/>
    <w:tmpl w:val="06962652"/>
    <w:numStyleLink w:val="Lijststijl"/>
  </w:abstractNum>
  <w:abstractNum w:abstractNumId="6" w15:restartNumberingAfterBreak="0">
    <w:nsid w:val="0911728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09483BD7"/>
    <w:multiLevelType w:val="multilevel"/>
    <w:tmpl w:val="06962652"/>
    <w:numStyleLink w:val="Lijststijl"/>
  </w:abstractNum>
  <w:abstractNum w:abstractNumId="8" w15:restartNumberingAfterBreak="0">
    <w:nsid w:val="0A9D5DE4"/>
    <w:multiLevelType w:val="multilevel"/>
    <w:tmpl w:val="06962652"/>
    <w:numStyleLink w:val="Lijststijl"/>
  </w:abstractNum>
  <w:abstractNum w:abstractNumId="9" w15:restartNumberingAfterBreak="0">
    <w:nsid w:val="12A20313"/>
    <w:multiLevelType w:val="multilevel"/>
    <w:tmpl w:val="961E82FE"/>
    <w:lvl w:ilvl="0">
      <w:start w:val="1"/>
      <w:numFmt w:val="bullet"/>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Symbol" w:hAnsi="Symbol" w:hint="default"/>
      </w:rPr>
    </w:lvl>
    <w:lvl w:ilvl="4">
      <w:start w:val="1"/>
      <w:numFmt w:val="bullet"/>
      <w:lvlText w:val="o"/>
      <w:lvlJc w:val="left"/>
      <w:pPr>
        <w:ind w:left="1135" w:hanging="227"/>
      </w:pPr>
      <w:rPr>
        <w:rFonts w:ascii="Courier New" w:hAnsi="Courier New" w:hint="default"/>
      </w:rPr>
    </w:lvl>
    <w:lvl w:ilvl="5">
      <w:start w:val="1"/>
      <w:numFmt w:val="bullet"/>
      <w:lvlText w:val=""/>
      <w:lvlJc w:val="left"/>
      <w:pPr>
        <w:ind w:left="1362" w:hanging="227"/>
      </w:pPr>
      <w:rPr>
        <w:rFonts w:ascii="Wingdings" w:hAnsi="Wingdings" w:hint="default"/>
      </w:rPr>
    </w:lvl>
    <w:lvl w:ilvl="6">
      <w:start w:val="1"/>
      <w:numFmt w:val="bullet"/>
      <w:lvlText w:val=""/>
      <w:lvlJc w:val="left"/>
      <w:pPr>
        <w:ind w:left="1589" w:hanging="227"/>
      </w:pPr>
      <w:rPr>
        <w:rFonts w:ascii="Symbol" w:hAnsi="Symbol" w:hint="default"/>
      </w:rPr>
    </w:lvl>
    <w:lvl w:ilvl="7">
      <w:start w:val="1"/>
      <w:numFmt w:val="bullet"/>
      <w:lvlText w:val="o"/>
      <w:lvlJc w:val="left"/>
      <w:pPr>
        <w:ind w:left="1816" w:hanging="227"/>
      </w:pPr>
      <w:rPr>
        <w:rFonts w:ascii="Courier New" w:hAnsi="Courier New" w:cs="Courier New" w:hint="default"/>
      </w:rPr>
    </w:lvl>
    <w:lvl w:ilvl="8">
      <w:start w:val="1"/>
      <w:numFmt w:val="bullet"/>
      <w:lvlText w:val=""/>
      <w:lvlJc w:val="left"/>
      <w:pPr>
        <w:ind w:left="2043" w:hanging="227"/>
      </w:pPr>
      <w:rPr>
        <w:rFonts w:ascii="Wingdings" w:hAnsi="Wingdings" w:hint="default"/>
      </w:rPr>
    </w:lvl>
  </w:abstractNum>
  <w:abstractNum w:abstractNumId="10" w15:restartNumberingAfterBreak="0">
    <w:nsid w:val="12C83285"/>
    <w:multiLevelType w:val="multilevel"/>
    <w:tmpl w:val="6A8E5BD4"/>
    <w:styleLink w:val="Stijl2"/>
    <w:lvl w:ilvl="0">
      <w:start w:val="1"/>
      <w:numFmt w:val="bullet"/>
      <w:lvlText w:val=""/>
      <w:lvlJc w:val="left"/>
      <w:pPr>
        <w:ind w:left="227" w:hanging="227"/>
      </w:pPr>
      <w:rPr>
        <w:rFonts w:ascii="Symbol" w:hAnsi="Symbol" w:hint="default"/>
      </w:rPr>
    </w:lvl>
    <w:lvl w:ilvl="1">
      <w:start w:val="1"/>
      <w:numFmt w:val="none"/>
      <w:lvlText w:val="-"/>
      <w:lvlJc w:val="left"/>
      <w:pPr>
        <w:ind w:left="454" w:hanging="227"/>
      </w:pPr>
      <w:rPr>
        <w:rFonts w:hint="default"/>
      </w:rPr>
    </w:lvl>
    <w:lvl w:ilvl="2">
      <w:start w:val="1"/>
      <w:numFmt w:val="lowerRoman"/>
      <w:lvlRestart w:val="1"/>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1" w15:restartNumberingAfterBreak="0">
    <w:nsid w:val="13264306"/>
    <w:multiLevelType w:val="multilevel"/>
    <w:tmpl w:val="06962652"/>
    <w:styleLink w:val="Lijststijl"/>
    <w:lvl w:ilvl="0">
      <w:start w:val="1"/>
      <w:numFmt w:val="bullet"/>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color w:val="auto"/>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cs="Courier New" w:hint="default"/>
      </w:rPr>
    </w:lvl>
    <w:lvl w:ilvl="8">
      <w:start w:val="1"/>
      <w:numFmt w:val="bullet"/>
      <w:lvlText w:val=""/>
      <w:lvlJc w:val="left"/>
      <w:pPr>
        <w:ind w:left="2043" w:hanging="227"/>
      </w:pPr>
      <w:rPr>
        <w:rFonts w:ascii="Symbol" w:hAnsi="Symbol" w:hint="default"/>
      </w:rPr>
    </w:lvl>
  </w:abstractNum>
  <w:abstractNum w:abstractNumId="12" w15:restartNumberingAfterBreak="0">
    <w:nsid w:val="1895513E"/>
    <w:multiLevelType w:val="multilevel"/>
    <w:tmpl w:val="06962652"/>
    <w:numStyleLink w:val="Lijststijl"/>
  </w:abstractNum>
  <w:abstractNum w:abstractNumId="13" w15:restartNumberingAfterBreak="0">
    <w:nsid w:val="269C7B1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F82458"/>
    <w:multiLevelType w:val="multilevel"/>
    <w:tmpl w:val="6A8E5BD4"/>
    <w:numStyleLink w:val="Stijl2"/>
  </w:abstractNum>
  <w:abstractNum w:abstractNumId="15" w15:restartNumberingAfterBreak="0">
    <w:nsid w:val="28143AF0"/>
    <w:multiLevelType w:val="multilevel"/>
    <w:tmpl w:val="B7421276"/>
    <w:lvl w:ilvl="0">
      <w:start w:val="1"/>
      <w:numFmt w:val="bullet"/>
      <w:lvlText w:val=""/>
      <w:lvlJc w:val="left"/>
      <w:pPr>
        <w:ind w:left="454" w:hanging="227"/>
      </w:pPr>
      <w:rPr>
        <w:rFonts w:ascii="Symbol" w:hAnsi="Symbol" w:hint="default"/>
      </w:rPr>
    </w:lvl>
    <w:lvl w:ilvl="1">
      <w:start w:val="1"/>
      <w:numFmt w:val="bullet"/>
      <w:lvlText w:val="-"/>
      <w:lvlJc w:val="left"/>
      <w:pPr>
        <w:ind w:left="681" w:hanging="227"/>
      </w:pPr>
      <w:rPr>
        <w:rFonts w:ascii="Verdana" w:hAnsi="Verdana" w:hint="default"/>
      </w:rPr>
    </w:lvl>
    <w:lvl w:ilvl="2">
      <w:start w:val="1"/>
      <w:numFmt w:val="bullet"/>
      <w:lvlText w:val=""/>
      <w:lvlJc w:val="left"/>
      <w:pPr>
        <w:ind w:left="908" w:hanging="227"/>
      </w:pPr>
      <w:rPr>
        <w:rFonts w:ascii="Symbol" w:hAnsi="Symbol" w:hint="default"/>
        <w:color w:val="auto"/>
      </w:rPr>
    </w:lvl>
    <w:lvl w:ilvl="3">
      <w:start w:val="1"/>
      <w:numFmt w:val="bullet"/>
      <w:lvlText w:val="-"/>
      <w:lvlJc w:val="left"/>
      <w:pPr>
        <w:ind w:left="1135" w:hanging="227"/>
      </w:pPr>
      <w:rPr>
        <w:rFonts w:ascii="Verdana" w:hAnsi="Verdana" w:hint="default"/>
      </w:rPr>
    </w:lvl>
    <w:lvl w:ilvl="4">
      <w:start w:val="1"/>
      <w:numFmt w:val="bullet"/>
      <w:lvlText w:val=""/>
      <w:lvlJc w:val="left"/>
      <w:pPr>
        <w:ind w:left="1362" w:hanging="227"/>
      </w:pPr>
      <w:rPr>
        <w:rFonts w:ascii="Symbol" w:hAnsi="Symbol" w:hint="default"/>
      </w:rPr>
    </w:lvl>
    <w:lvl w:ilvl="5">
      <w:start w:val="1"/>
      <w:numFmt w:val="bullet"/>
      <w:lvlText w:val="-"/>
      <w:lvlJc w:val="left"/>
      <w:pPr>
        <w:ind w:left="1589" w:hanging="227"/>
      </w:pPr>
      <w:rPr>
        <w:rFonts w:ascii="Verdana" w:hAnsi="Verdana" w:hint="default"/>
      </w:rPr>
    </w:lvl>
    <w:lvl w:ilvl="6">
      <w:start w:val="1"/>
      <w:numFmt w:val="bullet"/>
      <w:lvlText w:val=""/>
      <w:lvlJc w:val="left"/>
      <w:pPr>
        <w:ind w:left="1816" w:hanging="227"/>
      </w:pPr>
      <w:rPr>
        <w:rFonts w:ascii="Symbol" w:hAnsi="Symbol" w:hint="default"/>
      </w:rPr>
    </w:lvl>
    <w:lvl w:ilvl="7">
      <w:start w:val="1"/>
      <w:numFmt w:val="bullet"/>
      <w:lvlText w:val="-"/>
      <w:lvlJc w:val="left"/>
      <w:pPr>
        <w:ind w:left="2043" w:hanging="227"/>
      </w:pPr>
      <w:rPr>
        <w:rFonts w:ascii="Verdana" w:hAnsi="Verdana" w:hint="default"/>
      </w:rPr>
    </w:lvl>
    <w:lvl w:ilvl="8">
      <w:start w:val="1"/>
      <w:numFmt w:val="bullet"/>
      <w:lvlText w:val=""/>
      <w:lvlJc w:val="left"/>
      <w:pPr>
        <w:ind w:left="2270" w:hanging="227"/>
      </w:pPr>
      <w:rPr>
        <w:rFonts w:ascii="Symbol" w:hAnsi="Symbol" w:hint="default"/>
        <w:color w:val="auto"/>
      </w:rPr>
    </w:lvl>
  </w:abstractNum>
  <w:abstractNum w:abstractNumId="16" w15:restartNumberingAfterBreak="0">
    <w:nsid w:val="311653D5"/>
    <w:multiLevelType w:val="multilevel"/>
    <w:tmpl w:val="A4700AB0"/>
    <w:lvl w:ilvl="0">
      <w:start w:val="1"/>
      <w:numFmt w:val="bullet"/>
      <w:pStyle w:val="Lijstalinea1"/>
      <w:lvlText w:val=""/>
      <w:lvlJc w:val="left"/>
      <w:pPr>
        <w:ind w:left="454" w:hanging="227"/>
      </w:pPr>
      <w:rPr>
        <w:rFonts w:ascii="Symbol" w:hAnsi="Symbol" w:hint="default"/>
      </w:rPr>
    </w:lvl>
    <w:lvl w:ilvl="1">
      <w:start w:val="1"/>
      <w:numFmt w:val="bullet"/>
      <w:lvlText w:val="-"/>
      <w:lvlJc w:val="left"/>
      <w:pPr>
        <w:ind w:left="681" w:hanging="227"/>
      </w:pPr>
      <w:rPr>
        <w:rFonts w:ascii="Verdana" w:hAnsi="Verdana" w:hint="default"/>
      </w:rPr>
    </w:lvl>
    <w:lvl w:ilvl="2">
      <w:start w:val="1"/>
      <w:numFmt w:val="bullet"/>
      <w:lvlText w:val=""/>
      <w:lvlJc w:val="left"/>
      <w:pPr>
        <w:ind w:left="908" w:hanging="227"/>
      </w:pPr>
      <w:rPr>
        <w:rFonts w:ascii="Symbol" w:hAnsi="Symbol" w:hint="default"/>
        <w:color w:val="auto"/>
      </w:rPr>
    </w:lvl>
    <w:lvl w:ilvl="3">
      <w:start w:val="1"/>
      <w:numFmt w:val="bullet"/>
      <w:lvlText w:val="-"/>
      <w:lvlJc w:val="left"/>
      <w:pPr>
        <w:ind w:left="1135" w:hanging="227"/>
      </w:pPr>
      <w:rPr>
        <w:rFonts w:ascii="Verdana" w:hAnsi="Verdana" w:hint="default"/>
      </w:rPr>
    </w:lvl>
    <w:lvl w:ilvl="4">
      <w:start w:val="1"/>
      <w:numFmt w:val="bullet"/>
      <w:lvlText w:val=""/>
      <w:lvlJc w:val="left"/>
      <w:pPr>
        <w:ind w:left="1362" w:hanging="227"/>
      </w:pPr>
      <w:rPr>
        <w:rFonts w:ascii="Symbol" w:hAnsi="Symbol" w:hint="default"/>
      </w:rPr>
    </w:lvl>
    <w:lvl w:ilvl="5">
      <w:start w:val="1"/>
      <w:numFmt w:val="bullet"/>
      <w:lvlText w:val="-"/>
      <w:lvlJc w:val="left"/>
      <w:pPr>
        <w:ind w:left="1589" w:hanging="227"/>
      </w:pPr>
      <w:rPr>
        <w:rFonts w:ascii="Verdana" w:hAnsi="Verdana" w:hint="default"/>
      </w:rPr>
    </w:lvl>
    <w:lvl w:ilvl="6">
      <w:start w:val="1"/>
      <w:numFmt w:val="bullet"/>
      <w:lvlText w:val=""/>
      <w:lvlJc w:val="left"/>
      <w:pPr>
        <w:ind w:left="1816" w:hanging="227"/>
      </w:pPr>
      <w:rPr>
        <w:rFonts w:ascii="Symbol" w:hAnsi="Symbol" w:hint="default"/>
      </w:rPr>
    </w:lvl>
    <w:lvl w:ilvl="7">
      <w:start w:val="1"/>
      <w:numFmt w:val="bullet"/>
      <w:lvlText w:val="-"/>
      <w:lvlJc w:val="left"/>
      <w:pPr>
        <w:ind w:left="2043" w:hanging="227"/>
      </w:pPr>
      <w:rPr>
        <w:rFonts w:ascii="Verdana" w:hAnsi="Verdana" w:hint="default"/>
      </w:rPr>
    </w:lvl>
    <w:lvl w:ilvl="8">
      <w:start w:val="1"/>
      <w:numFmt w:val="bullet"/>
      <w:lvlText w:val=""/>
      <w:lvlJc w:val="left"/>
      <w:pPr>
        <w:ind w:left="2270" w:hanging="227"/>
      </w:pPr>
      <w:rPr>
        <w:rFonts w:ascii="Symbol" w:hAnsi="Symbol" w:hint="default"/>
        <w:color w:val="auto"/>
      </w:rPr>
    </w:lvl>
  </w:abstractNum>
  <w:abstractNum w:abstractNumId="17" w15:restartNumberingAfterBreak="0">
    <w:nsid w:val="31CB79D8"/>
    <w:multiLevelType w:val="multilevel"/>
    <w:tmpl w:val="06962652"/>
    <w:numStyleLink w:val="Lijststijl"/>
  </w:abstractNum>
  <w:abstractNum w:abstractNumId="18" w15:restartNumberingAfterBreak="0">
    <w:nsid w:val="31E853D2"/>
    <w:multiLevelType w:val="multilevel"/>
    <w:tmpl w:val="06962652"/>
    <w:numStyleLink w:val="Lijststijl"/>
  </w:abstractNum>
  <w:abstractNum w:abstractNumId="19" w15:restartNumberingAfterBreak="0">
    <w:nsid w:val="35C47052"/>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A6389A"/>
    <w:multiLevelType w:val="multilevel"/>
    <w:tmpl w:val="6A8E5BD4"/>
    <w:numStyleLink w:val="Stijl2"/>
  </w:abstractNum>
  <w:abstractNum w:abstractNumId="21" w15:restartNumberingAfterBreak="0">
    <w:nsid w:val="375F75CA"/>
    <w:multiLevelType w:val="hybridMultilevel"/>
    <w:tmpl w:val="232468D2"/>
    <w:lvl w:ilvl="0" w:tplc="49A816A6">
      <w:numFmt w:val="bullet"/>
      <w:lvlText w:val="-"/>
      <w:lvlJc w:val="left"/>
      <w:pPr>
        <w:ind w:left="720" w:hanging="360"/>
      </w:pPr>
      <w:rPr>
        <w:rFonts w:ascii="Verdana" w:eastAsiaTheme="minorHAnsi" w:hAnsi="Verdana"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DBF1176"/>
    <w:multiLevelType w:val="hybridMultilevel"/>
    <w:tmpl w:val="5FB61E9E"/>
    <w:lvl w:ilvl="0" w:tplc="0E7C06D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7DB631B"/>
    <w:multiLevelType w:val="multilevel"/>
    <w:tmpl w:val="06962652"/>
    <w:numStyleLink w:val="Lijststijl"/>
  </w:abstractNum>
  <w:abstractNum w:abstractNumId="24" w15:restartNumberingAfterBreak="0">
    <w:nsid w:val="4BDA3C2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66638B"/>
    <w:multiLevelType w:val="multilevel"/>
    <w:tmpl w:val="A4700AB0"/>
    <w:lvl w:ilvl="0">
      <w:start w:val="1"/>
      <w:numFmt w:val="bullet"/>
      <w:lvlText w:val=""/>
      <w:lvlJc w:val="left"/>
      <w:pPr>
        <w:ind w:left="454" w:hanging="227"/>
      </w:pPr>
      <w:rPr>
        <w:rFonts w:ascii="Symbol" w:hAnsi="Symbol" w:hint="default"/>
      </w:rPr>
    </w:lvl>
    <w:lvl w:ilvl="1">
      <w:start w:val="1"/>
      <w:numFmt w:val="bullet"/>
      <w:lvlText w:val="-"/>
      <w:lvlJc w:val="left"/>
      <w:pPr>
        <w:ind w:left="681" w:hanging="227"/>
      </w:pPr>
      <w:rPr>
        <w:rFonts w:ascii="Verdana" w:hAnsi="Verdana" w:hint="default"/>
      </w:rPr>
    </w:lvl>
    <w:lvl w:ilvl="2">
      <w:start w:val="1"/>
      <w:numFmt w:val="bullet"/>
      <w:lvlText w:val=""/>
      <w:lvlJc w:val="left"/>
      <w:pPr>
        <w:ind w:left="908" w:hanging="227"/>
      </w:pPr>
      <w:rPr>
        <w:rFonts w:ascii="Symbol" w:hAnsi="Symbol" w:hint="default"/>
        <w:color w:val="auto"/>
      </w:rPr>
    </w:lvl>
    <w:lvl w:ilvl="3">
      <w:start w:val="1"/>
      <w:numFmt w:val="bullet"/>
      <w:lvlText w:val="-"/>
      <w:lvlJc w:val="left"/>
      <w:pPr>
        <w:ind w:left="1135" w:hanging="227"/>
      </w:pPr>
      <w:rPr>
        <w:rFonts w:ascii="Verdana" w:hAnsi="Verdana" w:hint="default"/>
      </w:rPr>
    </w:lvl>
    <w:lvl w:ilvl="4">
      <w:start w:val="1"/>
      <w:numFmt w:val="bullet"/>
      <w:lvlText w:val=""/>
      <w:lvlJc w:val="left"/>
      <w:pPr>
        <w:ind w:left="1362" w:hanging="227"/>
      </w:pPr>
      <w:rPr>
        <w:rFonts w:ascii="Symbol" w:hAnsi="Symbol" w:hint="default"/>
      </w:rPr>
    </w:lvl>
    <w:lvl w:ilvl="5">
      <w:start w:val="1"/>
      <w:numFmt w:val="bullet"/>
      <w:lvlText w:val="-"/>
      <w:lvlJc w:val="left"/>
      <w:pPr>
        <w:ind w:left="1589" w:hanging="227"/>
      </w:pPr>
      <w:rPr>
        <w:rFonts w:ascii="Verdana" w:hAnsi="Verdana" w:hint="default"/>
      </w:rPr>
    </w:lvl>
    <w:lvl w:ilvl="6">
      <w:start w:val="1"/>
      <w:numFmt w:val="bullet"/>
      <w:lvlText w:val=""/>
      <w:lvlJc w:val="left"/>
      <w:pPr>
        <w:ind w:left="1816" w:hanging="227"/>
      </w:pPr>
      <w:rPr>
        <w:rFonts w:ascii="Symbol" w:hAnsi="Symbol" w:hint="default"/>
      </w:rPr>
    </w:lvl>
    <w:lvl w:ilvl="7">
      <w:start w:val="1"/>
      <w:numFmt w:val="bullet"/>
      <w:lvlText w:val="-"/>
      <w:lvlJc w:val="left"/>
      <w:pPr>
        <w:ind w:left="2043" w:hanging="227"/>
      </w:pPr>
      <w:rPr>
        <w:rFonts w:ascii="Verdana" w:hAnsi="Verdana" w:hint="default"/>
      </w:rPr>
    </w:lvl>
    <w:lvl w:ilvl="8">
      <w:start w:val="1"/>
      <w:numFmt w:val="bullet"/>
      <w:lvlText w:val=""/>
      <w:lvlJc w:val="left"/>
      <w:pPr>
        <w:ind w:left="2270" w:hanging="227"/>
      </w:pPr>
      <w:rPr>
        <w:rFonts w:ascii="Symbol" w:hAnsi="Symbol" w:hint="default"/>
        <w:color w:val="auto"/>
      </w:rPr>
    </w:lvl>
  </w:abstractNum>
  <w:abstractNum w:abstractNumId="26" w15:restartNumberingAfterBreak="0">
    <w:nsid w:val="5CAF5D0D"/>
    <w:multiLevelType w:val="multilevel"/>
    <w:tmpl w:val="06962652"/>
    <w:numStyleLink w:val="Lijststijl"/>
  </w:abstractNum>
  <w:abstractNum w:abstractNumId="27" w15:restartNumberingAfterBreak="0">
    <w:nsid w:val="5F591281"/>
    <w:multiLevelType w:val="hybridMultilevel"/>
    <w:tmpl w:val="D626EB78"/>
    <w:lvl w:ilvl="0" w:tplc="E2903586">
      <w:numFmt w:val="bullet"/>
      <w:lvlText w:val="-"/>
      <w:lvlJc w:val="left"/>
      <w:pPr>
        <w:ind w:left="720" w:hanging="360"/>
      </w:pPr>
      <w:rPr>
        <w:rFonts w:ascii="Verdana" w:eastAsiaTheme="minorHAnsi" w:hAnsi="Verdana"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9050C84"/>
    <w:multiLevelType w:val="multilevel"/>
    <w:tmpl w:val="06962652"/>
    <w:numStyleLink w:val="Lijststijl"/>
  </w:abstractNum>
  <w:num w:numId="1">
    <w:abstractNumId w:val="9"/>
  </w:num>
  <w:num w:numId="2">
    <w:abstractNumId w:val="11"/>
  </w:num>
  <w:num w:numId="3">
    <w:abstractNumId w:val="26"/>
  </w:num>
  <w:num w:numId="4">
    <w:abstractNumId w:val="10"/>
  </w:num>
  <w:num w:numId="5">
    <w:abstractNumId w:val="14"/>
  </w:num>
  <w:num w:numId="6">
    <w:abstractNumId w:val="17"/>
  </w:num>
  <w:num w:numId="7">
    <w:abstractNumId w:val="2"/>
  </w:num>
  <w:num w:numId="8">
    <w:abstractNumId w:val="1"/>
  </w:num>
  <w:num w:numId="9">
    <w:abstractNumId w:val="0"/>
  </w:num>
  <w:num w:numId="10">
    <w:abstractNumId w:val="7"/>
  </w:num>
  <w:num w:numId="11">
    <w:abstractNumId w:val="5"/>
  </w:num>
  <w:num w:numId="12">
    <w:abstractNumId w:val="5"/>
  </w:num>
  <w:num w:numId="13">
    <w:abstractNumId w:val="27"/>
  </w:num>
  <w:num w:numId="14">
    <w:abstractNumId w:val="3"/>
  </w:num>
  <w:num w:numId="15">
    <w:abstractNumId w:val="15"/>
  </w:num>
  <w:num w:numId="16">
    <w:abstractNumId w:val="22"/>
  </w:num>
  <w:num w:numId="17">
    <w:abstractNumId w:val="8"/>
  </w:num>
  <w:num w:numId="18">
    <w:abstractNumId w:val="18"/>
  </w:num>
  <w:num w:numId="19">
    <w:abstractNumId w:val="28"/>
  </w:num>
  <w:num w:numId="20">
    <w:abstractNumId w:val="12"/>
  </w:num>
  <w:num w:numId="21">
    <w:abstractNumId w:val="20"/>
  </w:num>
  <w:num w:numId="22">
    <w:abstractNumId w:val="23"/>
  </w:num>
  <w:num w:numId="23">
    <w:abstractNumId w:val="16"/>
  </w:num>
  <w:num w:numId="24">
    <w:abstractNumId w:val="25"/>
  </w:num>
  <w:num w:numId="25">
    <w:abstractNumId w:val="24"/>
  </w:num>
  <w:num w:numId="26">
    <w:abstractNumId w:val="6"/>
  </w:num>
  <w:num w:numId="27">
    <w:abstractNumId w:val="13"/>
  </w:num>
  <w:num w:numId="28">
    <w:abstractNumId w:val="19"/>
  </w:num>
  <w:num w:numId="29">
    <w:abstractNumId w:val="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drawingGridHorizontalSpacing w:val="9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954"/>
    <w:rsid w:val="00041A77"/>
    <w:rsid w:val="000A6529"/>
    <w:rsid w:val="000E1F3B"/>
    <w:rsid w:val="001005A5"/>
    <w:rsid w:val="00153C5D"/>
    <w:rsid w:val="00175E15"/>
    <w:rsid w:val="00192FA4"/>
    <w:rsid w:val="001D6F03"/>
    <w:rsid w:val="00221C60"/>
    <w:rsid w:val="00241548"/>
    <w:rsid w:val="002529D2"/>
    <w:rsid w:val="002A1919"/>
    <w:rsid w:val="002A6578"/>
    <w:rsid w:val="002B1092"/>
    <w:rsid w:val="002E0FD2"/>
    <w:rsid w:val="002E19AD"/>
    <w:rsid w:val="00336A6B"/>
    <w:rsid w:val="00367643"/>
    <w:rsid w:val="0038549E"/>
    <w:rsid w:val="00396BD2"/>
    <w:rsid w:val="003C4BF2"/>
    <w:rsid w:val="003D40F2"/>
    <w:rsid w:val="0040142D"/>
    <w:rsid w:val="00405706"/>
    <w:rsid w:val="0040571B"/>
    <w:rsid w:val="00417C8D"/>
    <w:rsid w:val="00450447"/>
    <w:rsid w:val="004B0EA1"/>
    <w:rsid w:val="004D766D"/>
    <w:rsid w:val="00551D81"/>
    <w:rsid w:val="005A4FBE"/>
    <w:rsid w:val="005D2CF1"/>
    <w:rsid w:val="005E046F"/>
    <w:rsid w:val="006006F5"/>
    <w:rsid w:val="00646658"/>
    <w:rsid w:val="006D2E66"/>
    <w:rsid w:val="006F42D7"/>
    <w:rsid w:val="0073653F"/>
    <w:rsid w:val="0075686C"/>
    <w:rsid w:val="007E2518"/>
    <w:rsid w:val="007F4AEA"/>
    <w:rsid w:val="0088501B"/>
    <w:rsid w:val="008E3581"/>
    <w:rsid w:val="00902692"/>
    <w:rsid w:val="00905289"/>
    <w:rsid w:val="00980092"/>
    <w:rsid w:val="009A3D27"/>
    <w:rsid w:val="009C5CF5"/>
    <w:rsid w:val="009F7C62"/>
    <w:rsid w:val="00A32591"/>
    <w:rsid w:val="00A35954"/>
    <w:rsid w:val="00A65228"/>
    <w:rsid w:val="00A77ABF"/>
    <w:rsid w:val="00A863E9"/>
    <w:rsid w:val="00AB4850"/>
    <w:rsid w:val="00B022C4"/>
    <w:rsid w:val="00B24FE8"/>
    <w:rsid w:val="00B36117"/>
    <w:rsid w:val="00B559E9"/>
    <w:rsid w:val="00B72222"/>
    <w:rsid w:val="00B80650"/>
    <w:rsid w:val="00B94ACE"/>
    <w:rsid w:val="00C36FAA"/>
    <w:rsid w:val="00C41E96"/>
    <w:rsid w:val="00CA55CC"/>
    <w:rsid w:val="00D2132A"/>
    <w:rsid w:val="00D512C6"/>
    <w:rsid w:val="00D52D87"/>
    <w:rsid w:val="00D72263"/>
    <w:rsid w:val="00D92E44"/>
    <w:rsid w:val="00DA3555"/>
    <w:rsid w:val="00E05D16"/>
    <w:rsid w:val="00E145BE"/>
    <w:rsid w:val="00ED7AB9"/>
    <w:rsid w:val="00EE5BBE"/>
    <w:rsid w:val="00F65492"/>
    <w:rsid w:val="00FA3EFC"/>
    <w:rsid w:val="00FA563E"/>
    <w:rsid w:val="00FB0705"/>
    <w:rsid w:val="00FD29D2"/>
    <w:rsid w:val="00FF0F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06DF5"/>
  <w15:docId w15:val="{B0BC437C-5274-4B13-BF83-9A771753F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nl-NL" w:eastAsia="en-US" w:bidi="ar-SA"/>
      </w:rPr>
    </w:rPrDefault>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C4BF2"/>
  </w:style>
  <w:style w:type="paragraph" w:styleId="Kop1">
    <w:name w:val="heading 1"/>
    <w:basedOn w:val="Standaard"/>
    <w:next w:val="Standaard"/>
    <w:link w:val="Kop1Char"/>
    <w:uiPriority w:val="8"/>
    <w:qFormat/>
    <w:rsid w:val="00B022C4"/>
    <w:pPr>
      <w:keepNext/>
      <w:keepLines/>
      <w:outlineLvl w:val="0"/>
    </w:pPr>
    <w:rPr>
      <w:rFonts w:ascii="Verdana" w:eastAsiaTheme="majorEastAsia" w:hAnsi="Verdana" w:cstheme="majorBidi"/>
      <w:bCs/>
      <w:sz w:val="24"/>
      <w:szCs w:val="28"/>
    </w:rPr>
  </w:style>
  <w:style w:type="paragraph" w:styleId="Kop2">
    <w:name w:val="heading 2"/>
    <w:basedOn w:val="Standaard"/>
    <w:next w:val="Standaard"/>
    <w:link w:val="Kop2Char"/>
    <w:uiPriority w:val="9"/>
    <w:qFormat/>
    <w:rsid w:val="00B022C4"/>
    <w:pPr>
      <w:keepNext/>
      <w:keepLines/>
      <w:outlineLvl w:val="1"/>
    </w:pPr>
    <w:rPr>
      <w:rFonts w:ascii="Verdana" w:eastAsiaTheme="majorEastAsia" w:hAnsi="Verdana" w:cstheme="majorBidi"/>
      <w:b/>
      <w:bCs/>
      <w:szCs w:val="26"/>
    </w:rPr>
  </w:style>
  <w:style w:type="paragraph" w:styleId="Kop3">
    <w:name w:val="heading 3"/>
    <w:basedOn w:val="Standaard"/>
    <w:next w:val="Standaard"/>
    <w:link w:val="Kop3Char"/>
    <w:uiPriority w:val="9"/>
    <w:qFormat/>
    <w:rsid w:val="00B022C4"/>
    <w:pPr>
      <w:keepNext/>
      <w:keepLines/>
      <w:outlineLvl w:val="2"/>
    </w:pPr>
    <w:rPr>
      <w:rFonts w:ascii="Verdana" w:eastAsiaTheme="majorEastAsia" w:hAnsi="Verdana" w:cstheme="majorBidi"/>
      <w:bCs/>
      <w:i/>
    </w:rPr>
  </w:style>
  <w:style w:type="paragraph" w:styleId="Kop4">
    <w:name w:val="heading 4"/>
    <w:basedOn w:val="Standaard"/>
    <w:next w:val="Standaard"/>
    <w:link w:val="Kop4Char"/>
    <w:uiPriority w:val="9"/>
    <w:qFormat/>
    <w:rsid w:val="00B022C4"/>
    <w:pPr>
      <w:keepNext/>
      <w:keepLines/>
      <w:outlineLvl w:val="3"/>
    </w:pPr>
    <w:rPr>
      <w:rFonts w:ascii="Verdana" w:eastAsiaTheme="majorEastAsia" w:hAnsi="Verdana" w:cstheme="majorBidi"/>
      <w:bCs/>
      <w:iCs/>
    </w:rPr>
  </w:style>
  <w:style w:type="paragraph" w:styleId="Kop5">
    <w:name w:val="heading 5"/>
    <w:basedOn w:val="Standaard"/>
    <w:next w:val="Standaard"/>
    <w:link w:val="Kop5Char"/>
    <w:uiPriority w:val="9"/>
    <w:semiHidden/>
    <w:rsid w:val="0040571B"/>
    <w:pPr>
      <w:keepNext/>
      <w:keepLines/>
      <w:spacing w:before="200"/>
      <w:outlineLvl w:val="4"/>
    </w:pPr>
    <w:rPr>
      <w:rFonts w:asciiTheme="majorHAnsi" w:eastAsiaTheme="majorEastAsia" w:hAnsiTheme="majorHAnsi" w:cstheme="majorBidi"/>
      <w:color w:val="877803"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8"/>
    <w:rsid w:val="00B022C4"/>
    <w:rPr>
      <w:rFonts w:ascii="Verdana" w:eastAsiaTheme="majorEastAsia" w:hAnsi="Verdana" w:cstheme="majorBidi"/>
      <w:bCs/>
      <w:sz w:val="24"/>
      <w:szCs w:val="28"/>
    </w:rPr>
  </w:style>
  <w:style w:type="paragraph" w:styleId="Geenafstand">
    <w:name w:val="No Spacing"/>
    <w:uiPriority w:val="1"/>
    <w:unhideWhenUsed/>
    <w:qFormat/>
    <w:rsid w:val="00B022C4"/>
    <w:pPr>
      <w:spacing w:line="240" w:lineRule="exact"/>
      <w:contextualSpacing/>
    </w:pPr>
    <w:rPr>
      <w:rFonts w:ascii="Verdana" w:hAnsi="Verdana"/>
    </w:rPr>
  </w:style>
  <w:style w:type="character" w:customStyle="1" w:styleId="Kop2Char">
    <w:name w:val="Kop 2 Char"/>
    <w:basedOn w:val="Standaardalinea-lettertype"/>
    <w:link w:val="Kop2"/>
    <w:uiPriority w:val="9"/>
    <w:rsid w:val="00B022C4"/>
    <w:rPr>
      <w:rFonts w:ascii="Verdana" w:eastAsiaTheme="majorEastAsia" w:hAnsi="Verdana" w:cstheme="majorBidi"/>
      <w:b/>
      <w:bCs/>
      <w:szCs w:val="26"/>
    </w:rPr>
  </w:style>
  <w:style w:type="character" w:customStyle="1" w:styleId="Kop3Char">
    <w:name w:val="Kop 3 Char"/>
    <w:basedOn w:val="Standaardalinea-lettertype"/>
    <w:link w:val="Kop3"/>
    <w:uiPriority w:val="9"/>
    <w:rsid w:val="00B022C4"/>
    <w:rPr>
      <w:rFonts w:ascii="Verdana" w:eastAsiaTheme="majorEastAsia" w:hAnsi="Verdana" w:cstheme="majorBidi"/>
      <w:bCs/>
      <w:i/>
    </w:rPr>
  </w:style>
  <w:style w:type="character" w:customStyle="1" w:styleId="Kop4Char">
    <w:name w:val="Kop 4 Char"/>
    <w:basedOn w:val="Standaardalinea-lettertype"/>
    <w:link w:val="Kop4"/>
    <w:uiPriority w:val="9"/>
    <w:rsid w:val="00B022C4"/>
    <w:rPr>
      <w:rFonts w:ascii="Verdana" w:eastAsiaTheme="majorEastAsia" w:hAnsi="Verdana" w:cstheme="majorBidi"/>
      <w:bCs/>
      <w:iCs/>
    </w:rPr>
  </w:style>
  <w:style w:type="paragraph" w:styleId="Titel">
    <w:name w:val="Title"/>
    <w:basedOn w:val="Standaard"/>
    <w:next w:val="Standaard"/>
    <w:link w:val="TitelChar"/>
    <w:uiPriority w:val="10"/>
    <w:rsid w:val="00C36FAA"/>
    <w:pPr>
      <w:pBdr>
        <w:bottom w:val="single" w:sz="8" w:space="4" w:color="F9E11E" w:themeColor="accent1"/>
      </w:pBdr>
      <w:spacing w:after="300"/>
    </w:pPr>
    <w:rPr>
      <w:rFonts w:eastAsiaTheme="majorEastAsia" w:cstheme="majorBidi"/>
      <w:spacing w:val="5"/>
      <w:kern w:val="28"/>
      <w:sz w:val="52"/>
      <w:szCs w:val="52"/>
    </w:rPr>
  </w:style>
  <w:style w:type="character" w:customStyle="1" w:styleId="TitelChar">
    <w:name w:val="Titel Char"/>
    <w:basedOn w:val="Standaardalinea-lettertype"/>
    <w:link w:val="Titel"/>
    <w:uiPriority w:val="10"/>
    <w:rsid w:val="00C36FAA"/>
    <w:rPr>
      <w:rFonts w:ascii="Verdana" w:eastAsiaTheme="majorEastAsia" w:hAnsi="Verdana" w:cstheme="majorBidi"/>
      <w:spacing w:val="5"/>
      <w:kern w:val="28"/>
      <w:sz w:val="52"/>
      <w:szCs w:val="52"/>
    </w:rPr>
  </w:style>
  <w:style w:type="paragraph" w:styleId="Koptekst">
    <w:name w:val="header"/>
    <w:basedOn w:val="Standaard"/>
    <w:link w:val="KoptekstChar"/>
    <w:uiPriority w:val="99"/>
    <w:rsid w:val="002E0FD2"/>
    <w:pPr>
      <w:tabs>
        <w:tab w:val="center" w:pos="4536"/>
        <w:tab w:val="right" w:pos="9072"/>
      </w:tabs>
      <w:spacing w:line="180" w:lineRule="exact"/>
    </w:pPr>
    <w:rPr>
      <w:sz w:val="13"/>
    </w:rPr>
  </w:style>
  <w:style w:type="character" w:customStyle="1" w:styleId="KoptekstChar">
    <w:name w:val="Koptekst Char"/>
    <w:basedOn w:val="Standaardalinea-lettertype"/>
    <w:link w:val="Koptekst"/>
    <w:uiPriority w:val="99"/>
    <w:rsid w:val="002E0FD2"/>
    <w:rPr>
      <w:rFonts w:ascii="Verdana" w:hAnsi="Verdana"/>
      <w:sz w:val="13"/>
    </w:rPr>
  </w:style>
  <w:style w:type="paragraph" w:styleId="Voettekst">
    <w:name w:val="footer"/>
    <w:basedOn w:val="Standaard"/>
    <w:link w:val="VoettekstChar"/>
    <w:uiPriority w:val="99"/>
    <w:rsid w:val="002E0FD2"/>
    <w:pPr>
      <w:tabs>
        <w:tab w:val="center" w:pos="4536"/>
        <w:tab w:val="right" w:pos="9072"/>
      </w:tabs>
      <w:spacing w:line="180" w:lineRule="exact"/>
    </w:pPr>
    <w:rPr>
      <w:sz w:val="13"/>
    </w:rPr>
  </w:style>
  <w:style w:type="character" w:customStyle="1" w:styleId="VoettekstChar">
    <w:name w:val="Voettekst Char"/>
    <w:basedOn w:val="Standaardalinea-lettertype"/>
    <w:link w:val="Voettekst"/>
    <w:uiPriority w:val="99"/>
    <w:rsid w:val="002E0FD2"/>
    <w:rPr>
      <w:rFonts w:ascii="Verdana" w:hAnsi="Verdana"/>
      <w:sz w:val="13"/>
    </w:rPr>
  </w:style>
  <w:style w:type="paragraph" w:styleId="Ballontekst">
    <w:name w:val="Balloon Text"/>
    <w:basedOn w:val="Standaard"/>
    <w:link w:val="BallontekstChar"/>
    <w:uiPriority w:val="99"/>
    <w:semiHidden/>
    <w:unhideWhenUsed/>
    <w:rsid w:val="0088501B"/>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01B"/>
    <w:rPr>
      <w:rFonts w:ascii="Tahoma" w:hAnsi="Tahoma" w:cs="Tahoma"/>
      <w:sz w:val="16"/>
      <w:szCs w:val="16"/>
    </w:rPr>
  </w:style>
  <w:style w:type="numbering" w:customStyle="1" w:styleId="Lijststijl">
    <w:name w:val="Lijststijl"/>
    <w:uiPriority w:val="99"/>
    <w:rsid w:val="0088501B"/>
    <w:pPr>
      <w:numPr>
        <w:numId w:val="2"/>
      </w:numPr>
    </w:pPr>
  </w:style>
  <w:style w:type="numbering" w:customStyle="1" w:styleId="Stijl2">
    <w:name w:val="Stijl2"/>
    <w:uiPriority w:val="99"/>
    <w:rsid w:val="00FF0FEF"/>
    <w:pPr>
      <w:numPr>
        <w:numId w:val="4"/>
      </w:numPr>
    </w:pPr>
  </w:style>
  <w:style w:type="paragraph" w:styleId="Lijstalinea">
    <w:name w:val="List Paragraph"/>
    <w:basedOn w:val="Lijstalinea1"/>
    <w:link w:val="LijstalineaChar"/>
    <w:uiPriority w:val="34"/>
    <w:qFormat/>
    <w:rsid w:val="0073653F"/>
    <w:pPr>
      <w:ind w:left="227"/>
    </w:pPr>
  </w:style>
  <w:style w:type="paragraph" w:customStyle="1" w:styleId="Lijstmetopsommingstekens">
    <w:name w:val="Lijst met opsommingstekens"/>
    <w:basedOn w:val="Lijstalinea"/>
    <w:link w:val="LijstmetopsommingstekensChar"/>
    <w:uiPriority w:val="10"/>
    <w:rsid w:val="00B559E9"/>
    <w:pPr>
      <w:numPr>
        <w:numId w:val="6"/>
      </w:numPr>
    </w:pPr>
  </w:style>
  <w:style w:type="table" w:styleId="Tabelraster">
    <w:name w:val="Table Grid"/>
    <w:basedOn w:val="Standaardtabel"/>
    <w:uiPriority w:val="59"/>
    <w:rsid w:val="00A77ABF"/>
    <w:pPr>
      <w:spacing w:line="240" w:lineRule="exact"/>
    </w:pPr>
    <w:rPr>
      <w:sz w:val="1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rPr>
        <w:tblHeader/>
      </w:trPr>
    </w:tblStylePr>
  </w:style>
  <w:style w:type="character" w:customStyle="1" w:styleId="LijstalineaChar">
    <w:name w:val="Lijstalinea Char"/>
    <w:basedOn w:val="Standaardalinea-lettertype"/>
    <w:link w:val="Lijstalinea"/>
    <w:uiPriority w:val="34"/>
    <w:rsid w:val="0073653F"/>
  </w:style>
  <w:style w:type="character" w:customStyle="1" w:styleId="LijstmetopsommingstekensChar">
    <w:name w:val="Lijst met opsommingstekens Char"/>
    <w:basedOn w:val="LijstalineaChar"/>
    <w:link w:val="Lijstmetopsommingstekens"/>
    <w:uiPriority w:val="10"/>
    <w:rsid w:val="002E0FD2"/>
  </w:style>
  <w:style w:type="table" w:styleId="Lichtearcering">
    <w:name w:val="Light Shading"/>
    <w:basedOn w:val="Standaardtabel"/>
    <w:uiPriority w:val="60"/>
    <w:rsid w:val="00905289"/>
    <w:rPr>
      <w:color w:val="365F91" w:themeColor="text1" w:themeShade="BF"/>
    </w:rPr>
    <w:tblPr>
      <w:tblStyleRowBandSize w:val="1"/>
      <w:tblStyleColBandSize w:val="1"/>
      <w:tblBorders>
        <w:top w:val="single" w:sz="8" w:space="0" w:color="4F81BD" w:themeColor="text1"/>
        <w:bottom w:val="single" w:sz="8" w:space="0" w:color="4F81BD" w:themeColor="text1"/>
      </w:tblBorders>
    </w:tblPr>
    <w:tblStylePr w:type="firstRow">
      <w:pPr>
        <w:spacing w:before="0" w:after="0" w:line="240" w:lineRule="auto"/>
      </w:pPr>
      <w:rPr>
        <w:b/>
        <w:bCs/>
      </w:rPr>
      <w:tblPr/>
      <w:tcPr>
        <w:tcBorders>
          <w:top w:val="single" w:sz="8" w:space="0" w:color="4F81BD" w:themeColor="text1"/>
          <w:left w:val="nil"/>
          <w:bottom w:val="single" w:sz="8" w:space="0" w:color="4F81BD" w:themeColor="text1"/>
          <w:right w:val="nil"/>
          <w:insideH w:val="nil"/>
          <w:insideV w:val="nil"/>
        </w:tcBorders>
      </w:tcPr>
    </w:tblStylePr>
    <w:tblStylePr w:type="lastRow">
      <w:pPr>
        <w:spacing w:before="0" w:after="0" w:line="240" w:lineRule="auto"/>
      </w:pPr>
      <w:rPr>
        <w:b/>
        <w:bCs/>
      </w:rPr>
      <w:tblPr/>
      <w:tcPr>
        <w:tcBorders>
          <w:top w:val="single" w:sz="8" w:space="0" w:color="4F81BD" w:themeColor="text1"/>
          <w:left w:val="nil"/>
          <w:bottom w:val="single" w:sz="8" w:space="0" w:color="4F81BD"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text1" w:themeFillTint="3F"/>
      </w:tcPr>
    </w:tblStylePr>
    <w:tblStylePr w:type="band1Horz">
      <w:tblPr/>
      <w:tcPr>
        <w:tcBorders>
          <w:left w:val="nil"/>
          <w:right w:val="nil"/>
          <w:insideH w:val="nil"/>
          <w:insideV w:val="nil"/>
        </w:tcBorders>
        <w:shd w:val="clear" w:color="auto" w:fill="D3DFEE" w:themeFill="text1" w:themeFillTint="3F"/>
      </w:tcPr>
    </w:tblStylePr>
  </w:style>
  <w:style w:type="table" w:styleId="Lichtearcering-accent1">
    <w:name w:val="Light Shading Accent 1"/>
    <w:basedOn w:val="Standaardtabel"/>
    <w:uiPriority w:val="60"/>
    <w:rsid w:val="00905289"/>
    <w:rPr>
      <w:color w:val="CBB505" w:themeColor="accent1" w:themeShade="BF"/>
    </w:rPr>
    <w:tblPr>
      <w:tblStyleRowBandSize w:val="1"/>
      <w:tblStyleColBandSize w:val="1"/>
      <w:tblBorders>
        <w:top w:val="single" w:sz="8" w:space="0" w:color="F9E11E" w:themeColor="accent1"/>
        <w:bottom w:val="single" w:sz="8" w:space="0" w:color="F9E11E" w:themeColor="accent1"/>
      </w:tblBorders>
    </w:tblPr>
    <w:tblStylePr w:type="firstRow">
      <w:pPr>
        <w:spacing w:before="0" w:after="0" w:line="240" w:lineRule="auto"/>
      </w:pPr>
      <w:rPr>
        <w:b/>
        <w:bCs/>
      </w:rPr>
      <w:tblPr/>
      <w:tcPr>
        <w:tcBorders>
          <w:top w:val="single" w:sz="8" w:space="0" w:color="F9E11E" w:themeColor="accent1"/>
          <w:left w:val="nil"/>
          <w:bottom w:val="single" w:sz="8" w:space="0" w:color="F9E11E" w:themeColor="accent1"/>
          <w:right w:val="nil"/>
          <w:insideH w:val="nil"/>
          <w:insideV w:val="nil"/>
        </w:tcBorders>
      </w:tcPr>
    </w:tblStylePr>
    <w:tblStylePr w:type="lastRow">
      <w:pPr>
        <w:spacing w:before="0" w:after="0" w:line="240" w:lineRule="auto"/>
      </w:pPr>
      <w:rPr>
        <w:b/>
        <w:bCs/>
      </w:rPr>
      <w:tblPr/>
      <w:tcPr>
        <w:tcBorders>
          <w:top w:val="single" w:sz="8" w:space="0" w:color="F9E11E" w:themeColor="accent1"/>
          <w:left w:val="nil"/>
          <w:bottom w:val="single" w:sz="8" w:space="0" w:color="F9E11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F7C7" w:themeFill="accent1" w:themeFillTint="3F"/>
      </w:tcPr>
    </w:tblStylePr>
    <w:tblStylePr w:type="band1Horz">
      <w:tblPr/>
      <w:tcPr>
        <w:tcBorders>
          <w:left w:val="nil"/>
          <w:right w:val="nil"/>
          <w:insideH w:val="nil"/>
          <w:insideV w:val="nil"/>
        </w:tcBorders>
        <w:shd w:val="clear" w:color="auto" w:fill="FDF7C7" w:themeFill="accent1" w:themeFillTint="3F"/>
      </w:tcPr>
    </w:tblStylePr>
  </w:style>
  <w:style w:type="table" w:styleId="Lichtearcering-accent3">
    <w:name w:val="Light Shading Accent 3"/>
    <w:basedOn w:val="Standaardtabel"/>
    <w:uiPriority w:val="60"/>
    <w:rsid w:val="00905289"/>
    <w:rPr>
      <w:color w:val="9F2016" w:themeColor="accent3" w:themeShade="BF"/>
    </w:rPr>
    <w:tblPr>
      <w:tblStyleRowBandSize w:val="1"/>
      <w:tblStyleColBandSize w:val="1"/>
      <w:tblBorders>
        <w:top w:val="single" w:sz="8" w:space="0" w:color="D52B1E" w:themeColor="accent3"/>
        <w:bottom w:val="single" w:sz="8" w:space="0" w:color="D52B1E" w:themeColor="accent3"/>
      </w:tblBorders>
    </w:tblPr>
    <w:tblStylePr w:type="firstRow">
      <w:pPr>
        <w:spacing w:before="0" w:after="0" w:line="240" w:lineRule="auto"/>
      </w:pPr>
      <w:rPr>
        <w:b/>
        <w:bCs/>
      </w:rPr>
      <w:tblPr/>
      <w:tcPr>
        <w:tcBorders>
          <w:top w:val="single" w:sz="8" w:space="0" w:color="D52B1E" w:themeColor="accent3"/>
          <w:left w:val="nil"/>
          <w:bottom w:val="single" w:sz="8" w:space="0" w:color="D52B1E" w:themeColor="accent3"/>
          <w:right w:val="nil"/>
          <w:insideH w:val="nil"/>
          <w:insideV w:val="nil"/>
        </w:tcBorders>
      </w:tcPr>
    </w:tblStylePr>
    <w:tblStylePr w:type="lastRow">
      <w:pPr>
        <w:spacing w:before="0" w:after="0" w:line="240" w:lineRule="auto"/>
      </w:pPr>
      <w:rPr>
        <w:b/>
        <w:bCs/>
      </w:rPr>
      <w:tblPr/>
      <w:tcPr>
        <w:tcBorders>
          <w:top w:val="single" w:sz="8" w:space="0" w:color="D52B1E" w:themeColor="accent3"/>
          <w:left w:val="nil"/>
          <w:bottom w:val="single" w:sz="8" w:space="0" w:color="D52B1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C5" w:themeFill="accent3" w:themeFillTint="3F"/>
      </w:tcPr>
    </w:tblStylePr>
    <w:tblStylePr w:type="band1Horz">
      <w:tblPr/>
      <w:tcPr>
        <w:tcBorders>
          <w:left w:val="nil"/>
          <w:right w:val="nil"/>
          <w:insideH w:val="nil"/>
          <w:insideV w:val="nil"/>
        </w:tcBorders>
        <w:shd w:val="clear" w:color="auto" w:fill="F7C8C5" w:themeFill="accent3" w:themeFillTint="3F"/>
      </w:tcPr>
    </w:tblStylePr>
  </w:style>
  <w:style w:type="character" w:customStyle="1" w:styleId="Kop5Char">
    <w:name w:val="Kop 5 Char"/>
    <w:basedOn w:val="Standaardalinea-lettertype"/>
    <w:link w:val="Kop5"/>
    <w:uiPriority w:val="9"/>
    <w:semiHidden/>
    <w:rsid w:val="00ED7AB9"/>
    <w:rPr>
      <w:rFonts w:asciiTheme="majorHAnsi" w:eastAsiaTheme="majorEastAsia" w:hAnsiTheme="majorHAnsi" w:cstheme="majorBidi"/>
      <w:color w:val="877803" w:themeColor="accent1" w:themeShade="7F"/>
    </w:rPr>
  </w:style>
  <w:style w:type="character" w:styleId="Zwaar">
    <w:name w:val="Strong"/>
    <w:basedOn w:val="Standaardalinea-lettertype"/>
    <w:uiPriority w:val="22"/>
    <w:rsid w:val="00ED7AB9"/>
    <w:rPr>
      <w:b/>
      <w:bCs/>
    </w:rPr>
  </w:style>
  <w:style w:type="character" w:styleId="Intensievebenadrukking">
    <w:name w:val="Intense Emphasis"/>
    <w:basedOn w:val="Standaardalinea-lettertype"/>
    <w:uiPriority w:val="21"/>
    <w:rsid w:val="00ED7AB9"/>
    <w:rPr>
      <w:b/>
      <w:bCs/>
      <w:i/>
      <w:iCs/>
      <w:color w:val="F9E11E" w:themeColor="accent1"/>
    </w:rPr>
  </w:style>
  <w:style w:type="character" w:styleId="Nadruk">
    <w:name w:val="Emphasis"/>
    <w:basedOn w:val="Standaardalinea-lettertype"/>
    <w:uiPriority w:val="20"/>
    <w:rsid w:val="00ED7AB9"/>
    <w:rPr>
      <w:i/>
      <w:iCs/>
    </w:rPr>
  </w:style>
  <w:style w:type="character" w:styleId="Subtielebenadrukking">
    <w:name w:val="Subtle Emphasis"/>
    <w:basedOn w:val="Standaardalinea-lettertype"/>
    <w:uiPriority w:val="19"/>
    <w:rsid w:val="00ED7AB9"/>
    <w:rPr>
      <w:i/>
      <w:iCs/>
      <w:color w:val="A7BFDE" w:themeColor="text1" w:themeTint="7F"/>
    </w:rPr>
  </w:style>
  <w:style w:type="paragraph" w:styleId="Ondertitel">
    <w:name w:val="Subtitle"/>
    <w:basedOn w:val="Standaard"/>
    <w:next w:val="Standaard"/>
    <w:link w:val="OndertitelChar"/>
    <w:uiPriority w:val="11"/>
    <w:rsid w:val="00ED7AB9"/>
    <w:pPr>
      <w:numPr>
        <w:ilvl w:val="1"/>
      </w:numPr>
    </w:pPr>
    <w:rPr>
      <w:rFonts w:asciiTheme="majorHAnsi" w:eastAsiaTheme="majorEastAsia" w:hAnsiTheme="majorHAnsi" w:cstheme="majorBidi"/>
      <w:i/>
      <w:iCs/>
      <w:color w:val="F9E11E" w:themeColor="accent1"/>
      <w:spacing w:val="15"/>
      <w:sz w:val="24"/>
      <w:szCs w:val="24"/>
    </w:rPr>
  </w:style>
  <w:style w:type="character" w:customStyle="1" w:styleId="OndertitelChar">
    <w:name w:val="Ondertitel Char"/>
    <w:basedOn w:val="Standaardalinea-lettertype"/>
    <w:link w:val="Ondertitel"/>
    <w:uiPriority w:val="11"/>
    <w:rsid w:val="00ED7AB9"/>
    <w:rPr>
      <w:rFonts w:asciiTheme="majorHAnsi" w:eastAsiaTheme="majorEastAsia" w:hAnsiTheme="majorHAnsi" w:cstheme="majorBidi"/>
      <w:i/>
      <w:iCs/>
      <w:color w:val="F9E11E" w:themeColor="accent1"/>
      <w:spacing w:val="15"/>
      <w:sz w:val="24"/>
      <w:szCs w:val="24"/>
    </w:rPr>
  </w:style>
  <w:style w:type="paragraph" w:styleId="Citaat">
    <w:name w:val="Quote"/>
    <w:basedOn w:val="Standaard"/>
    <w:next w:val="Standaard"/>
    <w:link w:val="CitaatChar"/>
    <w:uiPriority w:val="29"/>
    <w:rsid w:val="00ED7AB9"/>
    <w:rPr>
      <w:i/>
      <w:iCs/>
      <w:color w:val="4F81BD" w:themeColor="text1"/>
    </w:rPr>
  </w:style>
  <w:style w:type="character" w:customStyle="1" w:styleId="CitaatChar">
    <w:name w:val="Citaat Char"/>
    <w:basedOn w:val="Standaardalinea-lettertype"/>
    <w:link w:val="Citaat"/>
    <w:uiPriority w:val="29"/>
    <w:rsid w:val="00ED7AB9"/>
    <w:rPr>
      <w:i/>
      <w:iCs/>
      <w:color w:val="4F81BD" w:themeColor="text1"/>
    </w:rPr>
  </w:style>
  <w:style w:type="paragraph" w:styleId="Duidelijkcitaat">
    <w:name w:val="Intense Quote"/>
    <w:basedOn w:val="Standaard"/>
    <w:next w:val="Standaard"/>
    <w:link w:val="DuidelijkcitaatChar"/>
    <w:uiPriority w:val="30"/>
    <w:rsid w:val="00ED7AB9"/>
    <w:pPr>
      <w:pBdr>
        <w:bottom w:val="single" w:sz="4" w:space="4" w:color="F9E11E" w:themeColor="accent1"/>
      </w:pBdr>
      <w:spacing w:before="200" w:after="280"/>
      <w:ind w:left="936" w:right="936"/>
    </w:pPr>
    <w:rPr>
      <w:b/>
      <w:bCs/>
      <w:i/>
      <w:iCs/>
      <w:color w:val="F9E11E" w:themeColor="accent1"/>
    </w:rPr>
  </w:style>
  <w:style w:type="character" w:customStyle="1" w:styleId="DuidelijkcitaatChar">
    <w:name w:val="Duidelijk citaat Char"/>
    <w:basedOn w:val="Standaardalinea-lettertype"/>
    <w:link w:val="Duidelijkcitaat"/>
    <w:uiPriority w:val="30"/>
    <w:rsid w:val="00ED7AB9"/>
    <w:rPr>
      <w:b/>
      <w:bCs/>
      <w:i/>
      <w:iCs/>
      <w:color w:val="F9E11E" w:themeColor="accent1"/>
    </w:rPr>
  </w:style>
  <w:style w:type="character" w:styleId="Intensieveverwijzing">
    <w:name w:val="Intense Reference"/>
    <w:basedOn w:val="Standaardalinea-lettertype"/>
    <w:uiPriority w:val="32"/>
    <w:rsid w:val="00ED7AB9"/>
    <w:rPr>
      <w:b/>
      <w:bCs/>
      <w:smallCaps/>
      <w:color w:val="007BC7" w:themeColor="accent2"/>
      <w:spacing w:val="5"/>
      <w:u w:val="single"/>
    </w:rPr>
  </w:style>
  <w:style w:type="character" w:styleId="Titelvanboek">
    <w:name w:val="Book Title"/>
    <w:basedOn w:val="Standaardalinea-lettertype"/>
    <w:uiPriority w:val="33"/>
    <w:rsid w:val="00ED7AB9"/>
    <w:rPr>
      <w:b/>
      <w:bCs/>
      <w:smallCaps/>
      <w:spacing w:val="5"/>
    </w:rPr>
  </w:style>
  <w:style w:type="paragraph" w:customStyle="1" w:styleId="Lijstalinea1">
    <w:name w:val="Lijstalinea1"/>
    <w:basedOn w:val="Standaard"/>
    <w:semiHidden/>
    <w:rsid w:val="00CA55CC"/>
    <w:pPr>
      <w:numPr>
        <w:numId w:val="23"/>
      </w:numPr>
    </w:pPr>
  </w:style>
  <w:style w:type="character" w:styleId="Hyperlink">
    <w:name w:val="Hyperlink"/>
    <w:basedOn w:val="Standaardalinea-lettertype"/>
    <w:uiPriority w:val="99"/>
    <w:semiHidden/>
    <w:unhideWhenUsed/>
    <w:rsid w:val="002E19AD"/>
    <w:rPr>
      <w:color w:val="007BC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11832">
      <w:bodyDiv w:val="1"/>
      <w:marLeft w:val="0"/>
      <w:marRight w:val="0"/>
      <w:marTop w:val="0"/>
      <w:marBottom w:val="0"/>
      <w:divBdr>
        <w:top w:val="none" w:sz="0" w:space="0" w:color="auto"/>
        <w:left w:val="none" w:sz="0" w:space="0" w:color="auto"/>
        <w:bottom w:val="none" w:sz="0" w:space="0" w:color="auto"/>
        <w:right w:val="none" w:sz="0" w:space="0" w:color="auto"/>
      </w:divBdr>
    </w:div>
    <w:div w:id="32617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dierikxb01/Local%20Settings/Temporary%20Internet%20Files/OLK841/metadata_velden_20110708_B.xls" TargetMode="External"/><Relationship Id="rId18" Type="http://schemas.openxmlformats.org/officeDocument/2006/relationships/hyperlink" Target="file:///C:/Documents%20and%20Settings/dierikxb01/Local%20Settings/Temporary%20Internet%20Files/OLK841/metadata_velden_20110708_B.xls" TargetMode="External"/><Relationship Id="rId26" Type="http://schemas.openxmlformats.org/officeDocument/2006/relationships/hyperlink" Target="file:///C:/Documents%20and%20Settings/dierikxb01/Local%20Settings/Temporary%20Internet%20Files/OLK841/metadata_velden_20110708_B.xls" TargetMode="External"/><Relationship Id="rId39" Type="http://schemas.openxmlformats.org/officeDocument/2006/relationships/customXml" Target="../customXml/item3.xml"/><Relationship Id="rId21" Type="http://schemas.openxmlformats.org/officeDocument/2006/relationships/hyperlink" Target="file:///C:/Documents%20and%20Settings/dierikxb01/Local%20Settings/Temporary%20Internet%20Files/OLK841/metadata_velden_20110708_B.xls" TargetMode="External"/><Relationship Id="rId34" Type="http://schemas.openxmlformats.org/officeDocument/2006/relationships/hyperlink" Target="https://rijkswaterstaatdata.n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Documents%20and%20Settings/dierikxb01/Local%20Settings/Temporary%20Internet%20Files/OLK841/metadata_velden_20110708_B.xls" TargetMode="External"/><Relationship Id="rId20" Type="http://schemas.openxmlformats.org/officeDocument/2006/relationships/hyperlink" Target="file:///C:/Documents%20and%20Settings/dierikxb01/Local%20Settings/Temporary%20Internet%20Files/OLK841/metadata_velden_20110708_B.xls" TargetMode="External"/><Relationship Id="rId29" Type="http://schemas.openxmlformats.org/officeDocument/2006/relationships/hyperlink" Target="file:///C:/Documents%20and%20Settings/dierikxb01/Local%20Settings/Temporary%20Internet%20Files/OLK841/metadata_velden_20110708_B.xls" TargetMode="External"/><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dierikxb01/Local%20Settings/Temporary%20Internet%20Files/OLK841/metadata_velden_20110708_B.xls" TargetMode="External"/><Relationship Id="rId24" Type="http://schemas.openxmlformats.org/officeDocument/2006/relationships/hyperlink" Target="file:///C:/Documents%20and%20Settings/dierikxb01/Local%20Settings/Temporary%20Internet%20Files/OLK841/metadata_velden_20110708_B.xls" TargetMode="External"/><Relationship Id="rId32" Type="http://schemas.openxmlformats.org/officeDocument/2006/relationships/hyperlink" Target="file:///C:/Documents%20and%20Settings/dierikxb01/Local%20Settings/Temporary%20Internet%20Files/OLK841/metadata_velden_20110708_B.xls" TargetMode="Externa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file:///C:/Documents%20and%20Settings/dierikxb01/Local%20Settings/Temporary%20Internet%20Files/OLK841/metadata_velden_20110708_B.xls" TargetMode="External"/><Relationship Id="rId23" Type="http://schemas.openxmlformats.org/officeDocument/2006/relationships/hyperlink" Target="file:///C:/Documents%20and%20Settings/dierikxb01/Local%20Settings/Temporary%20Internet%20Files/OLK841/metadata_velden_20110708_B.xls" TargetMode="External"/><Relationship Id="rId28" Type="http://schemas.openxmlformats.org/officeDocument/2006/relationships/hyperlink" Target="file:///C:/Documents%20and%20Settings/dierikxb01/Local%20Settings/Temporary%20Internet%20Files/OLK841/metadata_velden_20110708_B.xls" TargetMode="External"/><Relationship Id="rId36" Type="http://schemas.openxmlformats.org/officeDocument/2006/relationships/fontTable" Target="fontTable.xml"/><Relationship Id="rId10" Type="http://schemas.openxmlformats.org/officeDocument/2006/relationships/hyperlink" Target="file:///C:/Documents%20and%20Settings/dierikxb01/Local%20Settings/Temporary%20Internet%20Files/OLK841/metadata_velden_20110708_B.xls" TargetMode="External"/><Relationship Id="rId19" Type="http://schemas.openxmlformats.org/officeDocument/2006/relationships/hyperlink" Target="file:///C:/Documents%20and%20Settings/dierikxb01/Local%20Settings/Temporary%20Internet%20Files/OLK841/metadata_velden_20110708_B.xls" TargetMode="External"/><Relationship Id="rId31" Type="http://schemas.openxmlformats.org/officeDocument/2006/relationships/hyperlink" Target="file:///C:/Documents%20and%20Settings/dierikxb01/Local%20Settings/Temporary%20Internet%20Files/OLK841/metadata_velden_20110708_B.xls" TargetMode="External"/><Relationship Id="rId4" Type="http://schemas.openxmlformats.org/officeDocument/2006/relationships/settings" Target="settings.xml"/><Relationship Id="rId9" Type="http://schemas.openxmlformats.org/officeDocument/2006/relationships/hyperlink" Target="file:///C:/Documents%20and%20Settings/dierikxb01/Local%20Settings/Temporary%20Internet%20Files/OLK841/metadata_velden_20110708_B.xls" TargetMode="External"/><Relationship Id="rId14" Type="http://schemas.openxmlformats.org/officeDocument/2006/relationships/hyperlink" Target="file:///C:/Documents%20and%20Settings/dierikxb01/Local%20Settings/Temporary%20Internet%20Files/OLK841/metadata_velden_20110708_B.xls" TargetMode="External"/><Relationship Id="rId22" Type="http://schemas.openxmlformats.org/officeDocument/2006/relationships/hyperlink" Target="file:///C:/Documents%20and%20Settings/dierikxb01/Local%20Settings/Temporary%20Internet%20Files/OLK841/metadata_velden_20110708_B.xls" TargetMode="External"/><Relationship Id="rId27" Type="http://schemas.openxmlformats.org/officeDocument/2006/relationships/hyperlink" Target="file:///C:/Documents%20and%20Settings/dierikxb01/Local%20Settings/Temporary%20Internet%20Files/OLK841/metadata_velden_20110708_B.xls" TargetMode="External"/><Relationship Id="rId30" Type="http://schemas.openxmlformats.org/officeDocument/2006/relationships/hyperlink" Target="file:///C:/Documents%20and%20Settings/dierikxb01/Local%20Settings/Temporary%20Internet%20Files/OLK841/metadata_velden_20110708_B.xls" TargetMode="External"/><Relationship Id="rId35" Type="http://schemas.openxmlformats.org/officeDocument/2006/relationships/hyperlink" Target="https://rijkswaterstaatdata.nl/" TargetMode="External"/><Relationship Id="rId8" Type="http://schemas.openxmlformats.org/officeDocument/2006/relationships/hyperlink" Target="http://corporate.intranet.rws.nl/Kennis_en_Expertise/GeoInformatie/Organisatie/" TargetMode="External"/><Relationship Id="rId3" Type="http://schemas.openxmlformats.org/officeDocument/2006/relationships/styles" Target="styles.xml"/><Relationship Id="rId12" Type="http://schemas.openxmlformats.org/officeDocument/2006/relationships/hyperlink" Target="file:///C:/Documents%20and%20Settings/dierikxb01/Local%20Settings/Temporary%20Internet%20Files/OLK841/metadata_velden_20110708_B.xls" TargetMode="External"/><Relationship Id="rId17" Type="http://schemas.openxmlformats.org/officeDocument/2006/relationships/hyperlink" Target="file:///C:/Documents%20and%20Settings/dierikxb01/Local%20Settings/Temporary%20Internet%20Files/OLK841/metadata_velden_20110708_B.xls" TargetMode="External"/><Relationship Id="rId25" Type="http://schemas.openxmlformats.org/officeDocument/2006/relationships/hyperlink" Target="file:///C:/Documents%20and%20Settings/dierikxb01/Local%20Settings/Temporary%20Internet%20Files/OLK841/metadata_velden_20110708_B.xls" TargetMode="External"/><Relationship Id="rId33" Type="http://schemas.openxmlformats.org/officeDocument/2006/relationships/hyperlink" Target="file:///C:/Documents%20and%20Settings/dierikxb01/Local%20Settings/Temporary%20Internet%20Files/OLK841/metadata_velden_20110708_B.xls" TargetMode="External"/><Relationship Id="rId38" Type="http://schemas.openxmlformats.org/officeDocument/2006/relationships/customXml" Target="../customXml/item2.xml"/></Relationships>
</file>

<file path=word/theme/theme1.xml><?xml version="1.0" encoding="utf-8"?>
<a:theme xmlns:a="http://schemas.openxmlformats.org/drawingml/2006/main" name="Rijkswaterstaat">
  <a:themeElements>
    <a:clrScheme name="Rijkswaterstaat">
      <a:dk1>
        <a:srgbClr val="4F81BD"/>
      </a:dk1>
      <a:lt1>
        <a:sysClr val="window" lastClr="FFFFFF"/>
      </a:lt1>
      <a:dk2>
        <a:srgbClr val="000000"/>
      </a:dk2>
      <a:lt2>
        <a:srgbClr val="F9E11E"/>
      </a:lt2>
      <a:accent1>
        <a:srgbClr val="F9E11E"/>
      </a:accent1>
      <a:accent2>
        <a:srgbClr val="007BC7"/>
      </a:accent2>
      <a:accent3>
        <a:srgbClr val="D52B1E"/>
      </a:accent3>
      <a:accent4>
        <a:srgbClr val="8FCAE7"/>
      </a:accent4>
      <a:accent5>
        <a:srgbClr val="39870C"/>
      </a:accent5>
      <a:accent6>
        <a:srgbClr val="FFB612"/>
      </a:accent6>
      <a:hlink>
        <a:srgbClr val="007BC7"/>
      </a:hlink>
      <a:folHlink>
        <a:srgbClr val="A90061"/>
      </a:folHlink>
    </a:clrScheme>
    <a:fontScheme name="Rijkswaterstaat">
      <a:majorFont>
        <a:latin typeface="Verdana"/>
        <a:ea typeface=""/>
        <a:cs typeface=""/>
      </a:majorFont>
      <a:minorFont>
        <a:latin typeface="Verdana"/>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Rijkshuisstijl Geel">
      <a:srgbClr val="F9E11E"/>
    </a:custClr>
    <a:custClr name="Rijkshuisstijl Donkergeel">
      <a:srgbClr val="FFB612"/>
    </a:custClr>
    <a:custClr name="Rijkshuisstijl Oranje">
      <a:srgbClr val="E17000"/>
    </a:custClr>
    <a:custClr name="Rijkshuisstijl Rood">
      <a:srgbClr val="D52B1E"/>
    </a:custClr>
    <a:custClr name="Rijkshuisstijl Robijnrood">
      <a:srgbClr val="CA005D"/>
    </a:custClr>
    <a:custClr name="Rijkshuisstijl Roze">
      <a:srgbClr val="F092CD"/>
    </a:custClr>
    <a:custClr name="Rijkshuisstijl Violet">
      <a:srgbClr val="A90061"/>
    </a:custClr>
    <a:custClr name="Rijkshuisstijl Paars">
      <a:srgbClr val="42145F"/>
    </a:custClr>
    <a:custClr name="Rijkshuisstijl Lichtblauw">
      <a:srgbClr val="8FCAE7"/>
    </a:custClr>
    <a:custClr name="Rijkshuisstijl Hemelblauw">
      <a:srgbClr val="007BC7"/>
    </a:custClr>
    <a:custClr name="Rijkshuisstijl Mintgroen">
      <a:srgbClr val="76D2B6"/>
    </a:custClr>
    <a:custClr name="Rijkshuisstijl Groen">
      <a:srgbClr val="39870C"/>
    </a:custClr>
    <a:custClr name="Rijkshuisstijl Mosgroen">
      <a:srgbClr val="777C00"/>
    </a:custClr>
    <a:custClr name="Rijkshuisstijl Donkergroen">
      <a:srgbClr val="275937"/>
    </a:custClr>
    <a:custClr name="Rijkshuisstijl Donkerbruin">
      <a:srgbClr val="673327"/>
    </a:custClr>
    <a:custClr name="Rijkshuisstijl Bruin">
      <a:srgbClr val="94710A"/>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Brief" ma:contentTypeID="0x010100D52227F83676C1479DADECB416F8C70403002757C822D17B3C468FCEF21B422057E5" ma:contentTypeVersion="8" ma:contentTypeDescription="RWS brief zonder workflow" ma:contentTypeScope="" ma:versionID="406fed031e62ac75d095828cd5f78338">
  <xsd:schema xmlns:xsd="http://www.w3.org/2001/XMLSchema" xmlns:xs="http://www.w3.org/2001/XMLSchema" xmlns:p="http://schemas.microsoft.com/office/2006/metadata/properties" xmlns:ns2="http://schemas.microsoft.com/sharepoint/v3/fields" xmlns:ns3="d789fa1f-688a-4a1f-87bf-5e400326bfac" targetNamespace="http://schemas.microsoft.com/office/2006/metadata/properties" ma:root="true" ma:fieldsID="ee29fe2ee3a2658bf404351581053a76" ns2:_="" ns3:_="">
    <xsd:import namespace="http://schemas.microsoft.com/sharepoint/v3/fields"/>
    <xsd:import namespace="d789fa1f-688a-4a1f-87bf-5e400326bfac"/>
    <xsd:element name="properties">
      <xsd:complexType>
        <xsd:sequence>
          <xsd:element name="documentManagement">
            <xsd:complexType>
              <xsd:all>
                <xsd:element ref="ns3:Publicatie_x0020_datum" minOccurs="0"/>
                <xsd:element ref="ns3:Samenvatting" minOccurs="0"/>
                <xsd:element ref="ns3:_dlc_DocId" minOccurs="0"/>
                <xsd:element ref="ns3:_dlc_DocIdUrl" minOccurs="0"/>
                <xsd:element ref="ns3:_dlc_DocIdPersistId" minOccurs="0"/>
                <xsd:element ref="ns2:_Publisher" minOccurs="0"/>
                <xsd:element ref="ns3:Document_x0020_status12"/>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11" nillable="true" ma:displayName="Publisher" ma:description="De persoon, organisatie of service die deze bron heeft gepubliceerd" ma:hidden="true" ma:internalName="_Publisher"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89fa1f-688a-4a1f-87bf-5e400326bfac" elementFormDefault="qualified">
    <xsd:import namespace="http://schemas.microsoft.com/office/2006/documentManagement/types"/>
    <xsd:import namespace="http://schemas.microsoft.com/office/infopath/2007/PartnerControls"/>
    <xsd:element name="Publicatie_x0020_datum" ma:index="3" nillable="true" ma:displayName="Publicatie datum" ma:default="[today]" ma:description="Datum van vandaag, indien anders aanpassen" ma:format="DateOnly" ma:internalName="Publicatie_x0020_datum" ma:readOnly="false">
      <xsd:simpleType>
        <xsd:restriction base="dms:DateTime"/>
      </xsd:simpleType>
    </xsd:element>
    <xsd:element name="Samenvatting" ma:index="4" nillable="true" ma:displayName="Samenvatting" ma:description="Geef hier een korte omschrijving van de inhoud op" ma:internalName="Samenvatting" ma:readOnly="false">
      <xsd:simpleType>
        <xsd:restriction base="dms:Note">
          <xsd:maxLength value="255"/>
        </xsd:restriction>
      </xsd:simpleType>
    </xsd:element>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element name="Document_x0020_status12" ma:index="16" ma:displayName="Document status" ma:format="Dropdown" ma:internalName="Document_x0020_status12" ma:readOnly="false">
      <xsd:simpleType>
        <xsd:restriction base="dms:Choice">
          <xsd:enumeration value="Concept"/>
          <xsd:enumeration value="Definitief"/>
        </xsd:restriction>
      </xsd:simple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axOccurs="1" ma:index="2" ma:displayName="Auteur"/>
        <xsd:element ref="dcterms:created" minOccurs="0" maxOccurs="1"/>
        <xsd:element ref="dc:identifier" minOccurs="0" maxOccurs="1"/>
        <xsd:element name="contentType" minOccurs="0" maxOccurs="1" type="xsd:string" ma:index="6" ma:displayName="Inhoudstype" ma:readOnly="true"/>
        <xsd:element ref="dc:title" maxOccurs="1" ma:index="1" ma:displayName="Titel"/>
        <xsd:element ref="dc:subject" minOccurs="0" maxOccurs="1"/>
        <xsd:element ref="dc:description" minOccurs="0" maxOccurs="1"/>
        <xsd:element name="keywords" minOccurs="0" maxOccurs="1" type="xsd:string" ma:index="5" ma:displayName="Trefwoorden"/>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file>

<file path=customXml/item5.xml><?xml version="1.0" encoding="utf-8"?>
<p:properties xmlns:p="http://schemas.microsoft.com/office/2006/metadata/properties" xmlns:xsi="http://www.w3.org/2001/XMLSchema-instance">
  <documentManagement>
    <_Publisher xmlns="http://schemas.microsoft.com/sharepoint/v3/fields" xsi:nil="true"/>
    <Document_x0020_status12 xmlns="d789fa1f-688a-4a1f-87bf-5e400326bfac">Definitief</Document_x0020_status12>
    <Samenvatting xmlns="d789fa1f-688a-4a1f-87bf-5e400326bfac">&lt;div&gt;&lt;/div&gt;</Samenvatting>
    <Publicatie_x0020_datum xmlns="d789fa1f-688a-4a1f-87bf-5e400326bfac">2021-05-10T22:00:00+00:00</Publicatie_x0020_datum>
    <_dlc_DocId xmlns="d789fa1f-688a-4a1f-87bf-5e400326bfac">SW00-642914494-8</_dlc_DocId>
    <_dlc_DocIdUrl xmlns="d789fa1f-688a-4a1f-87bf-5e400326bfac">
      <Url>https://samenwerken.sp01.intranet.rws.nl/sites/vpr0000064/_layouts/15/DocIdRedir.aspx?ID=SW00-642914494-8</Url>
      <Description>SW00-642914494-8</Description>
    </_dlc_DocIdUrl>
  </documentManagement>
</p:properties>
</file>

<file path=customXml/itemProps1.xml><?xml version="1.0" encoding="utf-8"?>
<ds:datastoreItem xmlns:ds="http://schemas.openxmlformats.org/officeDocument/2006/customXml" ds:itemID="{C6228A81-79ED-4FBA-9E49-CA21D854D837}"/>
</file>

<file path=customXml/itemProps2.xml><?xml version="1.0" encoding="utf-8"?>
<ds:datastoreItem xmlns:ds="http://schemas.openxmlformats.org/officeDocument/2006/customXml" ds:itemID="{794334CA-3FF0-4F2F-AA17-C0D0785A9028}"/>
</file>

<file path=customXml/itemProps3.xml><?xml version="1.0" encoding="utf-8"?>
<ds:datastoreItem xmlns:ds="http://schemas.openxmlformats.org/officeDocument/2006/customXml" ds:itemID="{8D3D2DEA-19DF-474A-A500-005B3F46C04B}"/>
</file>

<file path=customXml/itemProps4.xml><?xml version="1.0" encoding="utf-8"?>
<ds:datastoreItem xmlns:ds="http://schemas.openxmlformats.org/officeDocument/2006/customXml" ds:itemID="{B6A1BBB8-F8F6-4B1E-9EB7-47942C10AD33}"/>
</file>

<file path=customXml/itemProps5.xml><?xml version="1.0" encoding="utf-8"?>
<ds:datastoreItem xmlns:ds="http://schemas.openxmlformats.org/officeDocument/2006/customXml" ds:itemID="{EFDB1941-B282-467F-BDA4-37C0B7DE5C5D}"/>
</file>

<file path=docProps/app.xml><?xml version="1.0" encoding="utf-8"?>
<Properties xmlns="http://schemas.openxmlformats.org/officeDocument/2006/extended-properties" xmlns:vt="http://schemas.openxmlformats.org/officeDocument/2006/docPropsVTypes">
  <Template>Normal</Template>
  <TotalTime>51</TotalTime>
  <Pages>3</Pages>
  <Words>1490</Words>
  <Characters>8198</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Rijkswaterstaat</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Aanvullende informatie levering Bodemhoogtegegevens</dc:title>
  <dc:creator>Baak, Anneke (CIV)</dc:creator>
  <cp:keywords/>
  <cp:lastModifiedBy>Lankelma, Miriam (CIV)</cp:lastModifiedBy>
  <cp:revision>8</cp:revision>
  <dcterms:created xsi:type="dcterms:W3CDTF">2021-01-18T11:43:00Z</dcterms:created>
  <dcterms:modified xsi:type="dcterms:W3CDTF">2021-05-11T13:05:00Z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0x010100D52227F83676C1479DADECB416F8C70403002757C822D17B3C468FCEF21B422057E5</vt:lpwstr>
  </property>
  <property fmtid="{D5CDD505-2E9C-101B-9397-08002B2CF9AE}" pid="3" name="_dlc_DocIdItemGuid">
    <vt:lpwstr>fda0cef6-1738-4dd1-a588-9d70e492f8e7</vt:lpwstr>
  </property>
</Properties>
</file>